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
<Relationships xmlns="http://schemas.openxmlformats.org/package/2006/relationships">
    <Relationship Target="word/document.xml" Type="http://schemas.openxmlformats.org/officeDocument/2006/relationships/officeDocument" Id="rId1"/>
    <Relationship Target="docProps/core.xml" Type="http://schemas.openxmlformats.org/package/2006/relationships/metadata/core-properties" Id="rId2"/>
    <Relationship Target="docProps/app.xml" Type="http://schemas.openxmlformats.org/officeDocument/2006/relationships/extended-properties" Id="rId3"/>
</Relationships>

</file>

<file path=word/document.xml><?xml version="1.0" encoding="utf-8"?>
<w:document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body>
    <!-- Created by docx4j 11.4.8 (Apache licensed) using REFERENCE JAXB in BellSoft Java 17.0.7 on Linux -->
    <w:p>
      <w:pPr>
        <w:spacing w:before="0" w:after="0" w:line="408"/>
        <w:ind w:left="120"/>
        <w:jc w:val="center"/>
      </w:pPr>
      <w:bookmarkStart w:name="block-26846366" w:id="0"/>
      <w:r>
        <w:rPr>
          <w:rFonts w:ascii="Times New Roman" w:hAnsi="Times New Roman"/>
          <w:b/>
          <w:i w:val="false"/>
          <w:color w:val="000000"/>
          <w:sz w:val="28"/>
        </w:rPr>
        <w:t>МИНИСТЕРСТВО ПРОСВЕЩЕНИЯ РОССИЙСКОЙ ФЕДЕРАЦИИ</w:t>
      </w:r>
    </w:p>
    <w:p>
      <w:pPr>
        <w:spacing w:before="0" w:after="0" w:line="408"/>
        <w:ind w:left="120"/>
        <w:jc w:val="center"/>
      </w:pPr>
      <w:bookmarkStart w:name="cb339010-d31c-4fe5-b737-de4418db5183" w:id="1"/>
      <w:r>
        <w:rPr>
          <w:rFonts w:ascii="Times New Roman" w:hAnsi="Times New Roman"/>
          <w:b/>
          <w:i w:val="false"/>
          <w:color w:val="000000"/>
          <w:sz w:val="28"/>
        </w:rPr>
        <w:t>Департамент образования Ивановской области</w:t>
      </w:r>
      <w:bookmarkEnd w:id="1"/>
      <w:r>
        <w:rPr>
          <w:rFonts w:ascii="Times New Roman" w:hAnsi="Times New Roman"/>
          <w:b/>
          <w:i w:val="false"/>
          <w:color w:val="000000"/>
          <w:sz w:val="28"/>
        </w:rPr>
        <w:t xml:space="preserve"> </w:t>
      </w:r>
    </w:p>
    <w:p>
      <w:pPr>
        <w:spacing w:before="0" w:after="0" w:line="408"/>
        <w:ind w:left="120"/>
        <w:jc w:val="center"/>
      </w:pPr>
      <w:bookmarkStart w:name="3b53f0ed-c20d-4a20-b9d2-7132402a1840" w:id="2"/>
      <w:r>
        <w:rPr>
          <w:rFonts w:ascii="Times New Roman" w:hAnsi="Times New Roman"/>
          <w:b/>
          <w:i w:val="false"/>
          <w:color w:val="000000"/>
          <w:sz w:val="28"/>
        </w:rPr>
        <w:t>Управление образования Администрации г. Иваново</w:t>
      </w:r>
      <w:bookmarkEnd w:id="2"/>
    </w:p>
    <w:p>
      <w:pPr>
        <w:spacing w:before="0" w:after="0" w:line="408"/>
        <w:ind w:left="120"/>
        <w:jc w:val="center"/>
      </w:pPr>
      <w:r>
        <w:rPr>
          <w:rFonts w:ascii="Times New Roman" w:hAnsi="Times New Roman"/>
          <w:b/>
          <w:i w:val="false"/>
          <w:color w:val="000000"/>
          <w:sz w:val="28"/>
        </w:rPr>
        <w:t>МБОУ "СШ № 19"</w:t>
      </w: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tbl>
      <w:tblPr>
        <w:tblStyle w:val="a3"/>
        <w:tblW w:w="0" w:type="auto"/>
        <w:tblBorders>
          <w:top w:val="none" w:color="auto" w:sz="0" w:space="0"/>
          <w:left w:val="none" w:color="auto" w:sz="0" w:space="0"/>
          <w:bottom w:val="none" w:color="auto" w:sz="0" w:space="0"/>
          <w:right w:val="none" w:color="auto" w:sz="0" w:space="0"/>
          <w:insideH w:val="none" w:color="auto" w:sz="0" w:space="0"/>
          <w:insideV w:val="none" w:color="auto" w:sz="0" w:space="0"/>
        </w:tblBorders>
        <w:tblLook w:firstRow="1" w:lastRow="0" w:firstColumn="1" w:lastColumn="0" w:noHBand="0" w:noVBand="1" w:val="04A0"/>
      </w:tblPr>
      <w:tblGrid>
        <w:gridCol w:w="3114"/>
        <w:gridCol w:w="3115"/>
        <w:gridCol w:w="3115"/>
      </w:tblGrid>
      <w:tr w:rsidRPr="00E2220E" w:rsidR="00C53FFE" w:rsidTr="000D4161" w14:paraId="26A8C608" w14:textId="77777777">
        <w:tc>
          <w:tcPr>
            <w:tcW w:w="3114" w:type="dxa"/>
          </w:tcPr>
          <w:p w:rsidRPr="0040209D" w:rsidR="00C53FFE" w:rsidP="000D4161" w:rsidRDefault="00C53FFE" w14:paraId="1C4917E0" w14:textId="77777777">
            <w:pPr>
              <w:autoSpaceDE w:val="false"/>
              <w:autoSpaceDN w:val="false"/>
              <w:spacing w:after="120"/>
              <w:jc w:val="both"/>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РАССМОТРЕНО</w:t>
            </w:r>
          </w:p>
          <w:p w:rsidRPr="008944ED" w:rsidR="004E6975" w:rsidP="004E6975" w:rsidRDefault="004E6975" w14:paraId="4692BCC6" w14:textId="460389BA">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Педсовет</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0660D585"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4BEBFDC6" w14:textId="5F4E5880">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М. В. Берснева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736015" w14:textId="6E67492A">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30</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rPr>
              <w:t xml:space="preserve">  </w:t>
            </w:r>
            <w:proofErr w:type="gramEnd"/>
            <w:r>
              <w:rPr>
                <w:rFonts w:ascii="Times New Roman" w:hAnsi="Times New Roman" w:eastAsia="Times New Roman"/>
                <w:color w:val="000000"/>
                <w:sz w:val="24"/>
                <w:szCs w:val="24"/>
              </w:rPr>
              <w:t xml:space="preserve"> </w:t>
            </w:r>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5EFBAE4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Pr="0040209D" w:rsidR="00C53FFE" w:rsidP="000D4161" w:rsidRDefault="00C53FFE" w14:paraId="785AC6EA" w14:textId="77777777">
            <w:pPr>
              <w:autoSpaceDE w:val="false"/>
              <w:autoSpaceDN w:val="false"/>
              <w:spacing w:after="120"/>
              <w:rPr>
                <w:rFonts w:ascii="Times New Roman" w:hAnsi="Times New Roman" w:eastAsia="Times New Roman"/>
                <w:color w:val="000000"/>
                <w:sz w:val="28"/>
                <w:szCs w:val="28"/>
                <w:lang w:val="ru-RU"/>
              </w:rPr>
            </w:pPr>
            <w:r w:rsidRPr="0040209D">
              <w:rPr>
                <w:rFonts w:ascii="Times New Roman" w:hAnsi="Times New Roman" w:eastAsia="Times New Roman"/>
                <w:color w:val="000000"/>
                <w:sz w:val="28"/>
                <w:szCs w:val="28"/>
                <w:lang w:val="ru-RU"/>
              </w:rPr>
              <w:t>СОГЛАСОВАНО</w:t>
            </w:r>
          </w:p>
          <w:p w:rsidRPr="008944ED" w:rsidR="004E6975" w:rsidP="004E6975" w:rsidRDefault="004E6975" w14:paraId="5A426C1A" w14:textId="616ED2BB">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Управляющий совет</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4E6975" w:rsidP="004E6975" w:rsidRDefault="004E6975" w14:paraId="413A0D31" w14:textId="77777777">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4E6975" w:rsidP="004E6975" w:rsidRDefault="004E6975" w14:paraId="6B18F248" w14:textId="5EF4DBA4">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М. И. Попов</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4E6975" w:rsidP="004E6975" w:rsidRDefault="004E6975" w14:paraId="37139A0F" w14:textId="0F5E1330">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Протокол № 1</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от «</w:t>
            </w:r>
            <w:r w:rsidRPr="00344265">
              <w:rPr>
                <w:rFonts w:ascii="Times New Roman" w:hAnsi="Times New Roman" w:eastAsia="Times New Roman"/>
                <w:color w:val="000000"/>
                <w:sz w:val="24"/>
                <w:szCs w:val="24"/>
                <w:lang w:val="ru-RU"/>
              </w:rPr>
              <w:t>30</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08</w:t>
            </w:r>
            <w:proofErr w:type="spellStart"/>
            <w:proofErr w:type="gram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Pr>
                <w:rFonts w:ascii="Times New Roman" w:hAnsi="Times New Roman" w:eastAsia="Times New Roman"/>
                <w:color w:val="000000"/>
                <w:sz w:val="24"/>
                <w:szCs w:val="24"/>
                <w:lang w:val="ru-RU"/>
              </w:rPr>
              <w:t xml:space="preserve"> </w:t>
            </w:r>
            <w:proofErr w:type="gramEnd"/>
            <w:r w:rsidRPr="004E6975">
              <w:rPr>
                <w:rFonts w:ascii="Times New Roman" w:hAnsi="Times New Roman" w:eastAsia="Times New Roman"/>
                <w:color w:val="000000"/>
                <w:sz w:val="24"/>
                <w:szCs w:val="24"/>
                <w:lang w:val="ru-RU"/>
              </w:rPr>
              <w:t>2023</w:t>
            </w:r>
            <w:proofErr w:type="spellStart"/>
            <w:r>
              <w:rPr>
                <w:rFonts w:ascii="Times New Roman" w:hAnsi="Times New Roman" w:eastAsia="Times New Roman"/>
                <w:color w:val="000000"/>
                <w:sz w:val="24"/>
                <w:szCs w:val="24"/>
              </w:rPr>
            </w:r>
            <w:proofErr w:type="spellEnd"/>
            <w:r w:rsidRPr="004E6975">
              <w:rPr>
                <w:rFonts w:ascii="Times New Roman" w:hAnsi="Times New Roman" w:eastAsia="Times New Roman"/>
                <w:color w:val="000000"/>
                <w:sz w:val="24"/>
                <w:szCs w:val="24"/>
                <w:lang w:val="ru-RU"/>
              </w:rPr>
            </w:r>
            <w:r>
              <w:rPr>
                <w:rFonts w:ascii="Times New Roman" w:hAnsi="Times New Roman" w:eastAsia="Times New Roman"/>
                <w:color w:val="000000"/>
                <w:sz w:val="24"/>
                <w:szCs w:val="24"/>
                <w:lang w:val="ru-RU"/>
              </w:rPr>
              <w:t xml:space="preserve"> г.</w:t>
            </w:r>
          </w:p>
          <w:p w:rsidRPr="0040209D" w:rsidR="00C53FFE" w:rsidP="000D4161" w:rsidRDefault="00C53FFE" w14:paraId="6E0A703E"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c>
          <w:tcPr>
            <w:tcW w:w="3115" w:type="dxa"/>
          </w:tcPr>
          <w:p w:rsidR="000E6D86" w:rsidP="000E6D86" w:rsidRDefault="000E6D86" w14:paraId="62B4B5BD" w14:textId="0770E67C">
            <w:pPr>
              <w:autoSpaceDE w:val="false"/>
              <w:autoSpaceDN w:val="false"/>
              <w:spacing w:after="120"/>
              <w:rPr>
                <w:rFonts w:ascii="Times New Roman" w:hAnsi="Times New Roman" w:eastAsia="Times New Roman"/>
                <w:color w:val="000000"/>
                <w:sz w:val="28"/>
                <w:szCs w:val="28"/>
                <w:lang w:val="ru-RU"/>
              </w:rPr>
            </w:pPr>
            <w:r>
              <w:rPr>
                <w:rFonts w:ascii="Times New Roman" w:hAnsi="Times New Roman" w:eastAsia="Times New Roman"/>
                <w:color w:val="000000"/>
                <w:sz w:val="28"/>
                <w:szCs w:val="28"/>
                <w:lang w:val="ru-RU"/>
              </w:rPr>
              <w:t>УТВЕРЖДЕНО</w:t>
            </w:r>
          </w:p>
          <w:p w:rsidRPr="008944ED" w:rsidR="000E6D86" w:rsidP="000E6D86" w:rsidRDefault="008610C7" w14:paraId="6422558D" w14:textId="727F7A87">
            <w:pPr>
              <w:autoSpaceDE w:val="false"/>
              <w:autoSpaceDN w:val="false"/>
              <w:spacing w:after="120"/>
              <w:rPr>
                <w:rFonts w:ascii="Times New Roman" w:hAnsi="Times New Roman" w:eastAsia="Times New Roman"/>
                <w:color w:val="000000"/>
                <w:sz w:val="28"/>
                <w:szCs w:val="28"/>
                <w:lang w:val="ru-RU"/>
              </w:rPr>
            </w:pPr>
            <w:r w:rsidRPr="008944ED">
              <w:rPr>
                <w:rFonts w:ascii="Times New Roman" w:hAnsi="Times New Roman" w:eastAsia="Times New Roman"/>
                <w:color w:val="000000"/>
                <w:sz w:val="28"/>
                <w:szCs w:val="28"/>
                <w:lang w:val="ru-RU"/>
              </w:rPr>
              <w:t>Директор МБОУ "СШ № 19"</w:t>
            </w:r>
            <w:proofErr w:type="spellStart"/>
            <w:r>
              <w:rPr>
                <w:rFonts w:ascii="Times New Roman" w:hAnsi="Times New Roman" w:eastAsia="Times New Roman"/>
                <w:color w:val="000000"/>
                <w:sz w:val="28"/>
                <w:szCs w:val="28"/>
              </w:rPr>
            </w:r>
            <w:proofErr w:type="spellEnd"/>
            <w:r w:rsidRPr="008944ED">
              <w:rPr>
                <w:rFonts w:ascii="Times New Roman" w:hAnsi="Times New Roman" w:eastAsia="Times New Roman"/>
                <w:color w:val="000000"/>
                <w:sz w:val="28"/>
                <w:szCs w:val="28"/>
                <w:lang w:val="ru-RU"/>
              </w:rPr>
            </w:r>
          </w:p>
          <w:p w:rsidR="000E6D86" w:rsidP="000E6D86" w:rsidRDefault="000E6D86" w14:paraId="0BDDA521" w14:textId="247CC06E">
            <w:pPr>
              <w:autoSpaceDE w:val="false"/>
              <w:autoSpaceDN w:val="false"/>
              <w:spacing w:after="120" w:line="240" w:lineRule="auto"/>
              <w:rPr>
                <w:rFonts w:ascii="Times New Roman" w:hAnsi="Times New Roman" w:eastAsia="Times New Roman"/>
                <w:color w:val="000000"/>
                <w:sz w:val="24"/>
                <w:szCs w:val="24"/>
                <w:lang w:val="ru-RU"/>
              </w:rPr>
            </w:pPr>
            <w:r>
              <w:rPr>
                <w:rFonts w:ascii="Times New Roman" w:hAnsi="Times New Roman" w:eastAsia="Times New Roman"/>
                <w:color w:val="000000"/>
                <w:sz w:val="24"/>
                <w:szCs w:val="24"/>
                <w:lang w:val="ru-RU"/>
              </w:rPr>
              <w:t xml:space="preserve">________________________ </w:t>
            </w:r>
          </w:p>
          <w:p w:rsidRPr="008944ED" w:rsidR="0086502D" w:rsidP="0086502D" w:rsidRDefault="0086502D" w14:paraId="003A1438" w14:textId="3639A1FA">
            <w:pPr>
              <w:autoSpaceDE w:val="false"/>
              <w:autoSpaceDN w:val="false"/>
              <w:spacing w:after="0" w:line="240" w:lineRule="auto"/>
              <w:jc w:val="right"/>
              <w:rPr>
                <w:rFonts w:ascii="Times New Roman" w:hAnsi="Times New Roman" w:eastAsia="Times New Roman"/>
                <w:color w:val="000000"/>
                <w:sz w:val="24"/>
                <w:szCs w:val="24"/>
                <w:lang w:val="ru-RU"/>
              </w:rPr>
            </w:pPr>
            <w:r w:rsidRPr="008944ED">
              <w:rPr>
                <w:rFonts w:ascii="Times New Roman" w:hAnsi="Times New Roman" w:eastAsia="Times New Roman"/>
                <w:color w:val="000000"/>
                <w:sz w:val="24"/>
                <w:szCs w:val="24"/>
                <w:lang w:val="ru-RU"/>
              </w:rPr>
              <w:t>М. В. Берснева</w:t>
            </w:r>
            <w:proofErr w:type="spellStart"/>
            <w:r>
              <w:rPr>
                <w:rFonts w:ascii="Times New Roman" w:hAnsi="Times New Roman" w:eastAsia="Times New Roman"/>
                <w:color w:val="000000"/>
                <w:sz w:val="24"/>
                <w:szCs w:val="24"/>
              </w:rPr>
            </w:r>
            <w:proofErr w:type="spellEnd"/>
            <w:r w:rsidRPr="008944ED">
              <w:rPr>
                <w:rFonts w:ascii="Times New Roman" w:hAnsi="Times New Roman" w:eastAsia="Times New Roman"/>
                <w:color w:val="000000"/>
                <w:sz w:val="24"/>
                <w:szCs w:val="24"/>
                <w:lang w:val="ru-RU"/>
              </w:rPr>
            </w:r>
          </w:p>
          <w:p w:rsidR="000E6D86" w:rsidP="000E6D86" w:rsidRDefault="008944ED" w14:paraId="5114A36D" w14:textId="100F0751">
            <w:pPr>
              <w:autoSpaceDE w:val="false"/>
              <w:autoSpaceDN w:val="false"/>
              <w:spacing w:after="0" w:line="240" w:lineRule="auto"/>
              <w:rPr>
                <w:rFonts w:ascii="Times New Roman" w:hAnsi="Times New Roman" w:eastAsia="Times New Roman"/>
                <w:color w:val="000000"/>
                <w:sz w:val="24"/>
                <w:szCs w:val="24"/>
                <w:lang w:val="ru-RU"/>
              </w:rPr>
            </w:pPr>
            <w:r w:rsidRPr="00344265">
              <w:rPr>
                <w:rFonts w:ascii="Times New Roman" w:hAnsi="Times New Roman" w:eastAsia="Times New Roman"/>
                <w:color w:val="000000"/>
                <w:sz w:val="24"/>
                <w:szCs w:val="24"/>
                <w:lang w:val="ru-RU"/>
              </w:rPr>
              <w:t>Приказ № 304</w:t>
            </w:r>
            <w:proofErr w:type="spellStart"/>
            <w:r>
              <w:rPr>
                <w:rFonts w:ascii="Times New Roman" w:hAnsi="Times New Roman" w:eastAsia="Times New Roman"/>
                <w:color w:val="000000"/>
                <w:sz w:val="24"/>
                <w:szCs w:val="24"/>
              </w:rPr>
            </w:r>
            <w:proofErr w:type="spellEnd"/>
            <w:r w:rsidRP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от «</w:t>
            </w:r>
            <w:r w:rsidRPr="00344265" w:rsidR="00E9175A">
              <w:rPr>
                <w:rFonts w:ascii="Times New Roman" w:hAnsi="Times New Roman" w:eastAsia="Times New Roman"/>
                <w:color w:val="000000"/>
                <w:sz w:val="24"/>
                <w:szCs w:val="24"/>
                <w:lang w:val="ru-RU"/>
              </w:rPr>
              <w:t>30</w:t>
            </w:r>
            <w:proofErr w:type="spellStart"/>
            <w:r w:rsidR="00E9175A">
              <w:rPr>
                <w:rFonts w:ascii="Times New Roman" w:hAnsi="Times New Roman" w:eastAsia="Times New Roman"/>
                <w:color w:val="000000"/>
                <w:sz w:val="24"/>
                <w:szCs w:val="24"/>
              </w:rPr>
            </w:r>
            <w:proofErr w:type="spellEnd"/>
            <w:r w:rsidRPr="00344265" w:rsidR="00E9175A">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08</w:t>
            </w:r>
            <w:proofErr w:type="spellStart"/>
            <w:proofErr w:type="gramStart"/>
            <w:r w:rsidR="00344265">
              <w:rPr>
                <w:rFonts w:ascii="Times New Roman" w:hAnsi="Times New Roman" w:eastAsia="Times New Roman"/>
                <w:color w:val="000000"/>
                <w:sz w:val="24"/>
                <w:szCs w:val="24"/>
              </w:rPr>
            </w:r>
            <w:proofErr w:type="spellEnd"/>
            <w:r w:rsidRPr="00344265" w:rsidR="00344265">
              <w:rPr>
                <w:rFonts w:ascii="Times New Roman" w:hAnsi="Times New Roman" w:eastAsia="Times New Roman"/>
                <w:color w:val="000000"/>
                <w:sz w:val="24"/>
                <w:szCs w:val="24"/>
                <w:lang w:val="ru-RU"/>
              </w:rPr>
            </w:r>
            <w:r w:rsidRPr="00E2220E" w:rsidR="00E2220E">
              <w:rPr>
                <w:rFonts w:ascii="Times New Roman" w:hAnsi="Times New Roman" w:eastAsia="Times New Roman"/>
                <w:color w:val="000000"/>
                <w:sz w:val="24"/>
                <w:szCs w:val="24"/>
                <w:lang w:val="ru-RU"/>
              </w:rPr>
              <w:t xml:space="preserve">  </w:t>
            </w:r>
            <w:r w:rsidRPr="00344265" w:rsidR="00344265">
              <w:rPr>
                <w:rFonts w:ascii="Times New Roman" w:hAnsi="Times New Roman" w:eastAsia="Times New Roman"/>
                <w:color w:val="000000"/>
                <w:sz w:val="24"/>
                <w:szCs w:val="24"/>
                <w:lang w:val="ru-RU"/>
              </w:rPr>
              <w:t xml:space="preserve"> </w:t>
            </w:r>
            <w:proofErr w:type="gramEnd"/>
            <w:r w:rsidRPr="004E6975" w:rsidR="00344265">
              <w:rPr>
                <w:rFonts w:ascii="Times New Roman" w:hAnsi="Times New Roman" w:eastAsia="Times New Roman"/>
                <w:color w:val="000000"/>
                <w:sz w:val="24"/>
                <w:szCs w:val="24"/>
                <w:lang w:val="ru-RU"/>
              </w:rPr>
              <w:t>2023</w:t>
            </w:r>
            <w:proofErr w:type="spellStart"/>
            <w:r w:rsidR="00344265">
              <w:rPr>
                <w:rFonts w:ascii="Times New Roman" w:hAnsi="Times New Roman" w:eastAsia="Times New Roman"/>
                <w:color w:val="000000"/>
                <w:sz w:val="24"/>
                <w:szCs w:val="24"/>
              </w:rPr>
            </w:r>
            <w:proofErr w:type="spellEnd"/>
            <w:r w:rsidRPr="004E6975" w:rsidR="00344265">
              <w:rPr>
                <w:rFonts w:ascii="Times New Roman" w:hAnsi="Times New Roman" w:eastAsia="Times New Roman"/>
                <w:color w:val="000000"/>
                <w:sz w:val="24"/>
                <w:szCs w:val="24"/>
                <w:lang w:val="ru-RU"/>
              </w:rPr>
            </w:r>
            <w:r w:rsidR="000E6D86">
              <w:rPr>
                <w:rFonts w:ascii="Times New Roman" w:hAnsi="Times New Roman" w:eastAsia="Times New Roman"/>
                <w:color w:val="000000"/>
                <w:sz w:val="24"/>
                <w:szCs w:val="24"/>
                <w:lang w:val="ru-RU"/>
              </w:rPr>
              <w:t xml:space="preserve"> г.</w:t>
            </w:r>
          </w:p>
          <w:p w:rsidRPr="0040209D" w:rsidR="00C53FFE" w:rsidP="000D4161" w:rsidRDefault="00C53FFE" w14:paraId="2EA90EC7" w14:textId="77777777">
            <w:pPr>
              <w:autoSpaceDE w:val="false"/>
              <w:autoSpaceDN w:val="false"/>
              <w:spacing w:after="120" w:line="240" w:lineRule="auto"/>
              <w:jc w:val="both"/>
              <w:rPr>
                <w:rFonts w:ascii="Times New Roman" w:hAnsi="Times New Roman" w:eastAsia="Times New Roman"/>
                <w:color w:val="000000"/>
                <w:sz w:val="24"/>
                <w:szCs w:val="24"/>
                <w:lang w:val="ru-RU"/>
              </w:rPr>
            </w:pPr>
          </w:p>
        </w:tc>
      </w:tr>
    </w:tbl>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ind w:left="120"/>
        <w:jc w:val="left"/>
      </w:pPr>
    </w:p>
    <w:p>
      <w:pPr>
        <w:spacing w:before="0" w:after="0" w:line="408"/>
        <w:ind w:left="120"/>
        <w:jc w:val="center"/>
      </w:pPr>
      <w:r>
        <w:rPr>
          <w:rFonts w:ascii="Times New Roman" w:hAnsi="Times New Roman"/>
          <w:b/>
          <w:i w:val="false"/>
          <w:color w:val="000000"/>
          <w:sz w:val="28"/>
        </w:rPr>
        <w:t>РАБОЧАЯ ПРОГРАММА</w:t>
      </w:r>
    </w:p>
    <w:p>
      <w:pPr>
        <w:spacing w:before="0" w:after="0" w:line="408"/>
        <w:ind w:left="120"/>
        <w:jc w:val="center"/>
      </w:pPr>
      <w:r>
        <w:rPr>
          <w:rFonts w:ascii="Times New Roman" w:hAnsi="Times New Roman"/>
          <w:b w:val="false"/>
          <w:i w:val="false"/>
          <w:color w:val="000000"/>
          <w:sz w:val="28"/>
        </w:rPr>
        <w:t>(</w:t>
      </w:r>
      <w:r>
        <w:rPr>
          <w:rFonts w:ascii="Times New Roman" w:hAnsi="Times New Roman"/>
          <w:b w:val="false"/>
          <w:i w:val="false"/>
          <w:color w:val="000000"/>
          <w:sz w:val="28"/>
        </w:rPr>
        <w:t>ID</w:t>
      </w:r>
      <w:r>
        <w:rPr>
          <w:rFonts w:ascii="Times New Roman" w:hAnsi="Times New Roman"/>
          <w:b w:val="false"/>
          <w:i w:val="false"/>
          <w:color w:val="000000"/>
          <w:sz w:val="28"/>
        </w:rPr>
        <w:t xml:space="preserve"> 3554436)</w:t>
      </w:r>
    </w:p>
    <w:p>
      <w:pPr>
        <w:spacing w:before="0" w:after="0"/>
        <w:ind w:left="120"/>
        <w:jc w:val="center"/>
      </w:pPr>
    </w:p>
    <w:p>
      <w:pPr>
        <w:spacing w:before="0" w:after="0" w:line="408"/>
        <w:ind w:left="120"/>
        <w:jc w:val="center"/>
      </w:pPr>
      <w:r>
        <w:rPr>
          <w:rFonts w:ascii="Times New Roman" w:hAnsi="Times New Roman"/>
          <w:b/>
          <w:i w:val="false"/>
          <w:color w:val="000000"/>
          <w:sz w:val="28"/>
        </w:rPr>
        <w:t>учебного предмета «Геометрия. Углубленный уровень»</w:t>
      </w:r>
    </w:p>
    <w:p>
      <w:pPr>
        <w:spacing w:before="0" w:after="0" w:line="408"/>
        <w:ind w:left="120"/>
        <w:jc w:val="center"/>
      </w:pPr>
      <w:r>
        <w:rPr>
          <w:rFonts w:ascii="Times New Roman" w:hAnsi="Times New Roman"/>
          <w:b w:val="false"/>
          <w:i w:val="false"/>
          <w:color w:val="000000"/>
          <w:sz w:val="28"/>
        </w:rPr>
        <w:t xml:space="preserve">для обучающихся 10 </w:t>
      </w:r>
      <w:r>
        <w:rPr>
          <w:rFonts w:ascii="Calibri" w:hAnsi="Calibri"/>
          <w:b w:val="false"/>
          <w:i w:val="false"/>
          <w:color w:val="000000"/>
          <w:sz w:val="28"/>
        </w:rPr>
        <w:t xml:space="preserve">– </w:t>
      </w:r>
      <w:r>
        <w:rPr>
          <w:rFonts w:ascii="Times New Roman" w:hAnsi="Times New Roman"/>
          <w:b w:val="false"/>
          <w:i w:val="false"/>
          <w:color w:val="000000"/>
          <w:sz w:val="28"/>
        </w:rPr>
        <w:t xml:space="preserve">11 классов </w:t>
      </w: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p>
    <w:p>
      <w:pPr>
        <w:spacing w:before="0" w:after="0"/>
        <w:ind w:left="120"/>
        <w:jc w:val="center"/>
      </w:pPr>
      <w:bookmarkStart w:name="f00381cc-dd6e-48b1-8d40-3a07eef759ff" w:id="3"/>
      <w:r>
        <w:rPr>
          <w:rFonts w:ascii="Times New Roman" w:hAnsi="Times New Roman"/>
          <w:b/>
          <w:i w:val="false"/>
          <w:color w:val="000000"/>
          <w:sz w:val="28"/>
        </w:rPr>
        <w:t>г. Иваново</w:t>
      </w:r>
      <w:bookmarkEnd w:id="3"/>
      <w:r>
        <w:rPr>
          <w:rFonts w:ascii="Times New Roman" w:hAnsi="Times New Roman"/>
          <w:b/>
          <w:i w:val="false"/>
          <w:color w:val="000000"/>
          <w:sz w:val="28"/>
        </w:rPr>
        <w:t xml:space="preserve"> </w:t>
      </w:r>
      <w:bookmarkStart w:name="10593221-ff68-4b8d-87f6-6d526c3afc0d" w:id="4"/>
      <w:r>
        <w:rPr>
          <w:rFonts w:ascii="Times New Roman" w:hAnsi="Times New Roman"/>
          <w:b/>
          <w:i w:val="false"/>
          <w:color w:val="000000"/>
          <w:sz w:val="28"/>
        </w:rPr>
        <w:t>2023</w:t>
      </w:r>
      <w:bookmarkEnd w:id="4"/>
    </w:p>
    <w:p>
      <w:pPr>
        <w:spacing w:before="0" w:after="0"/>
        <w:ind w:left="120"/>
        <w:jc w:val="left"/>
      </w:pPr>
    </w:p>
    <w:bookmarkStart w:name="block-26846366" w:id="5"/>
    <w:p>
      <w:pPr>
        <w:sectPr>
          <w:pgSz w:w="11906" w:h="16383" w:orient="portrait"/>
        </w:sectPr>
      </w:pPr>
    </w:p>
    <w:bookmarkEnd w:id="5"/>
    <w:bookmarkEnd w:id="0"/>
    <w:bookmarkStart w:name="block-26846367" w:id="6"/>
    <w:p>
      <w:pPr>
        <w:spacing w:before="0" w:after="0" w:line="264"/>
        <w:ind w:left="120"/>
        <w:jc w:val="both"/>
      </w:pPr>
      <w:r>
        <w:rPr>
          <w:rFonts w:ascii="Times New Roman" w:hAnsi="Times New Roman"/>
          <w:b/>
          <w:i w:val="false"/>
          <w:color w:val="000000"/>
          <w:sz w:val="28"/>
        </w:rPr>
        <w:t>ПОЯСНИТЕЛЬНАЯ ЗАПИСКА</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Геометрия является одним из базовых курсов на уровне среднего общего образования, так как обеспечивает возможность изучения дисциплин естественно-научной направленности и предметов гуманитарного цикла. Поскольку логическое мышление, формируемое при изучении обучающимися понятийных основ геометрии, при доказательстве теорем и построении цепочки логических утверждений при решении геометрических задач, умение выдвигать и опровергать гипотезы непосредственно используются при решении задач естественно-научного цикла, в частности физических задач.</w:t>
      </w:r>
    </w:p>
    <w:p>
      <w:pPr>
        <w:spacing w:before="0" w:after="0" w:line="264"/>
        <w:ind w:firstLine="600"/>
        <w:jc w:val="both"/>
      </w:pPr>
      <w:r>
        <w:rPr>
          <w:rFonts w:ascii="Times New Roman" w:hAnsi="Times New Roman"/>
          <w:b w:val="false"/>
          <w:i w:val="false"/>
          <w:color w:val="000000"/>
          <w:sz w:val="28"/>
        </w:rPr>
        <w:t>Цель освоения программы учебного курса «Геометрия» на углублённом уровне – развитие индивидуальных способностей обучающихся при изучении геометрии, как составляющей предметной области «Математика и информатика» через обеспечение возможности приобретения и использования более глубоких геометрических знаний и действий, специфичных геометрии, и необходимых для успешного профессионального образования, связанного с использованием математики.</w:t>
      </w:r>
    </w:p>
    <w:p>
      <w:pPr>
        <w:spacing w:before="0" w:after="0" w:line="264"/>
        <w:ind w:firstLine="600"/>
        <w:jc w:val="both"/>
      </w:pPr>
      <w:r>
        <w:rPr>
          <w:rFonts w:ascii="Times New Roman" w:hAnsi="Times New Roman"/>
          <w:b w:val="false"/>
          <w:i w:val="false"/>
          <w:color w:val="000000"/>
          <w:sz w:val="28"/>
        </w:rPr>
        <w:t>Приоритетными задачами курса геометрии на углублённом уровне, расширяющими и усиливающими курс базового уровня, являются:</w:t>
      </w:r>
    </w:p>
    <w:p>
      <w:pPr>
        <w:spacing w:before="0" w:after="0" w:line="264"/>
        <w:ind w:firstLine="600"/>
        <w:jc w:val="both"/>
      </w:pPr>
      <w:r>
        <w:rPr>
          <w:rFonts w:ascii="Times New Roman" w:hAnsi="Times New Roman"/>
          <w:b w:val="false"/>
          <w:i w:val="false"/>
          <w:color w:val="000000"/>
          <w:sz w:val="28"/>
        </w:rPr>
        <w:t>расширение представления о геометрии как части мировой культуры и формирование осознания взаимосвязи геометрии с окружающим миром;</w:t>
      </w:r>
    </w:p>
    <w:p>
      <w:pPr>
        <w:spacing w:before="0" w:after="0" w:line="264"/>
        <w:ind w:firstLine="600"/>
        <w:jc w:val="both"/>
      </w:pPr>
      <w:r>
        <w:rPr>
          <w:rFonts w:ascii="Times New Roman" w:hAnsi="Times New Roman"/>
          <w:b w:val="false"/>
          <w:i w:val="false"/>
          <w:color w:val="000000"/>
          <w:sz w:val="28"/>
        </w:rPr>
        <w:t>формирование представления о пространственных фигурах как о важнейших математических моделях, позволяющих описывать и изучать разные явления окружающего мира, знание понятийного аппарата по разделу «Стереометрия» учебного курса геометрии;</w:t>
      </w:r>
    </w:p>
    <w:p>
      <w:pPr>
        <w:spacing w:before="0" w:after="0" w:line="264"/>
        <w:ind w:firstLine="600"/>
        <w:jc w:val="both"/>
      </w:pPr>
      <w:r>
        <w:rPr>
          <w:rFonts w:ascii="Times New Roman" w:hAnsi="Times New Roman"/>
          <w:b w:val="false"/>
          <w:i w:val="false"/>
          <w:color w:val="000000"/>
          <w:sz w:val="28"/>
        </w:rPr>
        <w:t>формирование умения владеть основными понятиями о пространственных фигурах и их основными свойствами, знание теорем, формул и умение их применять, умения доказывать теоремы и находить нестандартные способы решения задач;</w:t>
      </w:r>
    </w:p>
    <w:p>
      <w:pPr>
        <w:spacing w:before="0" w:after="0" w:line="264"/>
        <w:ind w:firstLine="600"/>
        <w:jc w:val="both"/>
      </w:pPr>
      <w:r>
        <w:rPr>
          <w:rFonts w:ascii="Times New Roman" w:hAnsi="Times New Roman"/>
          <w:b w:val="false"/>
          <w:i w:val="false"/>
          <w:color w:val="000000"/>
          <w:sz w:val="28"/>
        </w:rPr>
        <w:t>формирование умения распознавать на чертежах, моделях и в реальном мире многогранники и тела вращения, конструировать геометрические модели;</w:t>
      </w:r>
    </w:p>
    <w:p>
      <w:pPr>
        <w:spacing w:before="0" w:after="0" w:line="264"/>
        <w:ind w:firstLine="600"/>
        <w:jc w:val="both"/>
      </w:pPr>
      <w:r>
        <w:rPr>
          <w:rFonts w:ascii="Times New Roman" w:hAnsi="Times New Roman"/>
          <w:b w:val="false"/>
          <w:i w:val="false"/>
          <w:color w:val="000000"/>
          <w:sz w:val="28"/>
        </w:rPr>
        <w:t>формирование понимания возможности аксиоматического построения математических теорий, формирование понимания роли аксиоматики при проведении рассуждений;</w:t>
      </w:r>
    </w:p>
    <w:p>
      <w:pPr>
        <w:spacing w:before="0" w:after="0" w:line="264"/>
        <w:ind w:firstLine="600"/>
        <w:jc w:val="both"/>
      </w:pPr>
      <w:r>
        <w:rPr>
          <w:rFonts w:ascii="Times New Roman" w:hAnsi="Times New Roman"/>
          <w:b w:val="false"/>
          <w:i w:val="false"/>
          <w:color w:val="000000"/>
          <w:sz w:val="28"/>
        </w:rPr>
        <w:t>формирование умения владеть методами доказательств и алгоритмов решения, умения их применять, проводить доказательные рассуждения в ходе решения стереометрических задач и задач с практическим содержанием, формирование представления о необходимости доказательств при обосновании математических утверждений и роли аксиоматики в проведении дедуктивных рассуждений;</w:t>
      </w:r>
    </w:p>
    <w:p>
      <w:pPr>
        <w:spacing w:before="0" w:after="0" w:line="264"/>
        <w:ind w:firstLine="600"/>
        <w:jc w:val="both"/>
      </w:pPr>
      <w:r>
        <w:rPr>
          <w:rFonts w:ascii="Times New Roman" w:hAnsi="Times New Roman"/>
          <w:b w:val="false"/>
          <w:i w:val="false"/>
          <w:color w:val="000000"/>
          <w:sz w:val="28"/>
        </w:rPr>
        <w:t>развитие и совершенствование интеллектуальных и творческих способностей обучающихся, познавательной активности, исследовательских умений, критичности мышления, интереса к изучению геометрии;</w:t>
      </w:r>
    </w:p>
    <w:p>
      <w:pPr>
        <w:spacing w:before="0" w:after="0" w:line="264"/>
        <w:ind w:firstLine="600"/>
        <w:jc w:val="both"/>
      </w:pPr>
      <w:r>
        <w:rPr>
          <w:rFonts w:ascii="Times New Roman" w:hAnsi="Times New Roman"/>
          <w:b w:val="false"/>
          <w:i w:val="false"/>
          <w:color w:val="000000"/>
          <w:sz w:val="28"/>
        </w:rPr>
        <w:t>формирование функциональной грамотности, релевантной геометрии: умения распознавать проявления геометрических понятий, объектов и закономерностей в реальных жизненных ситуациях и при изучении других учебных предметов, проявления зависимостей и закономерностей, моделирования реальных ситуаций, исследования построенных моделей, интерпретации полученных результатов.</w:t>
      </w:r>
    </w:p>
    <w:p>
      <w:pPr>
        <w:spacing w:before="0" w:after="0" w:line="264"/>
        <w:ind w:firstLine="600"/>
        <w:jc w:val="both"/>
      </w:pPr>
      <w:r>
        <w:rPr>
          <w:rFonts w:ascii="Times New Roman" w:hAnsi="Times New Roman"/>
          <w:b w:val="false"/>
          <w:i w:val="false"/>
          <w:color w:val="000000"/>
          <w:sz w:val="28"/>
        </w:rPr>
        <w:t xml:space="preserve">Основными содержательными линиями учебного курса «Геометрия» в 10–11 классах являются: «Прямые и плоскости в пространстве», «Многогранники», «Тела вращения», «Векторы и координаты в пространстве», «Движения в пространстве». </w:t>
      </w:r>
    </w:p>
    <w:p>
      <w:pPr>
        <w:spacing w:before="0" w:after="0" w:line="264"/>
        <w:ind w:firstLine="600"/>
        <w:jc w:val="both"/>
      </w:pPr>
      <w:r>
        <w:rPr>
          <w:rFonts w:ascii="Times New Roman" w:hAnsi="Times New Roman"/>
          <w:b w:val="false"/>
          <w:i w:val="false"/>
          <w:color w:val="000000"/>
          <w:sz w:val="28"/>
        </w:rPr>
        <w:t>Сформулированное во ФГОС СОО требование «уметь оперировать понятиями», релевантными геометрии на углублённом уровне обучения в 10–11 классах, относится ко всем содержательным линиям учебного курса, а формирование логических умений распределяется не только по содержательным линиям, но и по годам обучения. Содержание образования, соответствующее предметным результатам освоения Федеральной рабочей программы, распределённым по годам обучения, структурировано таким образом, чтобы ко всем основным, принципиальным вопросам обучающиеся обращались неоднократно. Это позволяет организовать овладение геометрическими понятиями и навыками последовательно и поступательно, с соблюдением принципа преемственности, а новые знания включать в общую систему геометрических представлений обучающихся, расширяя и углубляя её, образуя прочные множественные связи.</w:t>
      </w:r>
    </w:p>
    <w:p>
      <w:pPr>
        <w:spacing w:before="0" w:after="0" w:line="264"/>
        <w:ind w:firstLine="600"/>
        <w:jc w:val="both"/>
      </w:pPr>
      <w:r>
        <w:rPr>
          <w:rFonts w:ascii="Times New Roman" w:hAnsi="Times New Roman"/>
          <w:b w:val="false"/>
          <w:i w:val="false"/>
          <w:color w:val="000000"/>
          <w:sz w:val="28"/>
        </w:rPr>
        <w:t>Переход к изучению геометрии на углублённом уровне позволяет:</w:t>
      </w:r>
    </w:p>
    <w:p>
      <w:pPr>
        <w:spacing w:before="0" w:after="0" w:line="264"/>
        <w:ind w:firstLine="600"/>
        <w:jc w:val="both"/>
      </w:pPr>
      <w:r>
        <w:rPr>
          <w:rFonts w:ascii="Times New Roman" w:hAnsi="Times New Roman"/>
          <w:b w:val="false"/>
          <w:i w:val="false"/>
          <w:color w:val="000000"/>
          <w:sz w:val="28"/>
        </w:rPr>
        <w:t>создать условия для дифференциации обучения, построения индивидуальных образовательных программ, обеспечить углублённое изучение геометрии как составляющей учебного предмета «Математика»;</w:t>
      </w:r>
    </w:p>
    <w:p>
      <w:pPr>
        <w:spacing w:before="0" w:after="0" w:line="264"/>
        <w:ind w:firstLine="600"/>
        <w:jc w:val="both"/>
      </w:pPr>
      <w:r>
        <w:rPr>
          <w:rFonts w:ascii="Times New Roman" w:hAnsi="Times New Roman"/>
          <w:b w:val="false"/>
          <w:i w:val="false"/>
          <w:color w:val="000000"/>
          <w:sz w:val="28"/>
        </w:rPr>
        <w:t>подготовить обучающихся к продолжению изучения математики с учётом выбора будущей профессии, обеспечивая преемственность между общим и профессиональным образованием.</w:t>
      </w:r>
    </w:p>
    <w:p>
      <w:pPr>
        <w:spacing w:before="0" w:after="0" w:line="264"/>
        <w:ind w:firstLine="600"/>
        <w:jc w:val="both"/>
      </w:pPr>
      <w:bookmarkStart w:name="04eb6aa7-7a2b-4c78-a285-c233698ad3f6" w:id="7"/>
      <w:r>
        <w:rPr>
          <w:rFonts w:ascii="Times New Roman" w:hAnsi="Times New Roman"/>
          <w:b w:val="false"/>
          <w:i w:val="false"/>
          <w:color w:val="000000"/>
          <w:sz w:val="28"/>
        </w:rPr>
        <w:t xml:space="preserve">На изучение учебного курса «Геометрия» на углублённом уровне отводится 204 часа: в 10 классе – 102 часа (3 часа в неделю), в 11 классе – 102 часа (3 часа в неделю). </w:t>
      </w:r>
      <w:bookmarkEnd w:id="7"/>
    </w:p>
    <w:bookmarkStart w:name="block-26846367" w:id="8"/>
    <w:p>
      <w:pPr>
        <w:sectPr>
          <w:pgSz w:w="11906" w:h="16383" w:orient="portrait"/>
        </w:sectPr>
      </w:pPr>
    </w:p>
    <w:bookmarkEnd w:id="8"/>
    <w:bookmarkEnd w:id="6"/>
    <w:bookmarkStart w:name="block-26846368" w:id="9"/>
    <w:p>
      <w:pPr>
        <w:spacing w:before="0" w:after="0" w:line="264"/>
        <w:ind w:left="120"/>
        <w:jc w:val="both"/>
      </w:pPr>
      <w:r>
        <w:rPr>
          <w:rFonts w:ascii="Times New Roman" w:hAnsi="Times New Roman"/>
          <w:b/>
          <w:i w:val="false"/>
          <w:color w:val="000000"/>
          <w:sz w:val="28"/>
        </w:rPr>
        <w:t>СОДЕРЖАНИЕ ОБУЧЕНИЯ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10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Прямые и плоскости в пространстве</w:t>
      </w:r>
    </w:p>
    <w:p>
      <w:pPr>
        <w:spacing w:before="0" w:after="0" w:line="264"/>
        <w:ind w:firstLine="600"/>
        <w:jc w:val="both"/>
      </w:pPr>
      <w:r>
        <w:rPr>
          <w:rFonts w:ascii="Times New Roman" w:hAnsi="Times New Roman"/>
          <w:b w:val="false"/>
          <w:i w:val="false"/>
          <w:color w:val="000000"/>
          <w:sz w:val="28"/>
        </w:rPr>
        <w:t>Основные понятия стереометрии. Точка, прямая, плоскость, пространство. Понятие об аксиоматическом построении стереометрии: аксиомы стереометрии и следствия из них.</w:t>
      </w:r>
    </w:p>
    <w:p>
      <w:pPr>
        <w:spacing w:before="0" w:after="0" w:line="264"/>
        <w:ind w:firstLine="600"/>
        <w:jc w:val="both"/>
      </w:pPr>
      <w:r>
        <w:rPr>
          <w:rFonts w:ascii="Times New Roman" w:hAnsi="Times New Roman"/>
          <w:b w:val="false"/>
          <w:i w:val="false"/>
          <w:color w:val="000000"/>
          <w:sz w:val="28"/>
        </w:rPr>
        <w:t>Взаимное расположение прямых в пространстве: пересекающиеся, параллельные и скрещивающиеся прямые. Признаки скрещивающихся прямых. Параллельность прямых и плоскостей в пространстве: параллельные прямые в пространстве, параллельность трёх прямых, параллельность прямой и плоскости. Параллельное и центральное проектирование, изображение фигур. Основные свойства параллельного проектирования. Изображение фигур в параллельной проекции. Углы с сонаправленными сторонами, угол между прямыми в пространстве. Параллельность плоскостей: параллельные плоскости, свойства параллельных плоскостей. Простейшие пространственные фигуры на плоскости: тетраэдр, параллелепипед, построение сечений.</w:t>
      </w:r>
    </w:p>
    <w:p>
      <w:pPr>
        <w:spacing w:before="0" w:after="0" w:line="264"/>
        <w:ind w:firstLine="600"/>
        <w:jc w:val="both"/>
      </w:pPr>
      <w:r>
        <w:rPr>
          <w:rFonts w:ascii="Times New Roman" w:hAnsi="Times New Roman"/>
          <w:b w:val="false"/>
          <w:i w:val="false"/>
          <w:color w:val="000000"/>
          <w:sz w:val="28"/>
        </w:rPr>
        <w:t xml:space="preserve">Перпендикулярность прямой и плоскости: перпендикулярные прямые в пространстве, прямые параллельные и перпендикулярные к плоскости, признак перпендикулярности прямой и плоскости, теорема о прямой перпендикулярной плоскости. Ортогональное проектирование. Перпендикуляр и наклонные: расстояние от точки до плоскости, расстояние от прямой до плоскости, проекция фигуры на плоскость. Перпендикулярность плоскостей: признак перпендикулярности двух плоскостей. Теорема о трёх перпендикулярах. </w:t>
      </w:r>
    </w:p>
    <w:p>
      <w:pPr>
        <w:spacing w:before="0" w:after="0" w:line="264"/>
        <w:ind w:firstLine="600"/>
        <w:jc w:val="both"/>
      </w:pPr>
      <w:r>
        <w:rPr>
          <w:rFonts w:ascii="Times New Roman" w:hAnsi="Times New Roman"/>
          <w:b w:val="false"/>
          <w:i w:val="false"/>
          <w:color w:val="000000"/>
          <w:sz w:val="28"/>
        </w:rPr>
        <w:t>Углы в пространстве: угол между прямой и плоскостью, двугранный угол, линейный угол двугранного угла. Трёхгранный и многогранные углы. Свойства плоских углов многогранного угла. Свойства плоских и двугранных углов трёхгранного угла. Теоремы косинусов и синусов для трёхгранного угла.</w:t>
      </w:r>
    </w:p>
    <w:p>
      <w:pPr>
        <w:spacing w:before="0" w:after="0" w:line="264"/>
        <w:ind w:firstLine="600"/>
        <w:jc w:val="both"/>
      </w:pPr>
      <w:r>
        <w:rPr>
          <w:rFonts w:ascii="Times New Roman" w:hAnsi="Times New Roman"/>
          <w:b/>
          <w:i w:val="false"/>
          <w:color w:val="000000"/>
          <w:sz w:val="28"/>
        </w:rPr>
        <w:t>Многогранники</w:t>
      </w:r>
    </w:p>
    <w:p>
      <w:pPr>
        <w:spacing w:before="0" w:after="0" w:line="264"/>
        <w:ind w:firstLine="600"/>
        <w:jc w:val="both"/>
      </w:pPr>
      <w:r>
        <w:rPr>
          <w:rFonts w:ascii="Times New Roman" w:hAnsi="Times New Roman"/>
          <w:b w:val="false"/>
          <w:i w:val="false"/>
          <w:color w:val="000000"/>
          <w:sz w:val="28"/>
        </w:rPr>
        <w:t xml:space="preserve">Виды многогранников, развёртка многогранника. Призма: n-угольная призма, прямая и наклонная призмы, боковая и полная поверхность призмы. Параллелепипед, прямоугольный параллелепипед и его свойства. Кратчайшие пути на поверхности многогранника. Теорема Эйлера. Пространственная теорема Пифагора. Пирамида: n-угольная пирамида, правильная и усечённая пирамиды. Свойства рёбер и боковых граней правильной пирамиды. Правильные многогранники: правильная призма и правильная пирамида, правильная треугольная пирамида и правильный тетраэдр, куб. Представление о правильных многогранниках: октаэдр, додекаэдр и икосаэдр. </w:t>
      </w:r>
    </w:p>
    <w:p>
      <w:pPr>
        <w:spacing w:before="0" w:after="0" w:line="264"/>
        <w:ind w:firstLine="600"/>
        <w:jc w:val="both"/>
      </w:pPr>
      <w:r>
        <w:rPr>
          <w:rFonts w:ascii="Times New Roman" w:hAnsi="Times New Roman"/>
          <w:b w:val="false"/>
          <w:i w:val="false"/>
          <w:color w:val="000000"/>
          <w:sz w:val="28"/>
        </w:rPr>
        <w:t>Вычисление элементов многогранников: рёбра, диагонали, углы. Площадь боковой поверхности и полной поверхности прямой призмы, площадь оснований, теорема о боковой поверхности прямой призмы. Площадь боковой поверхности и поверхности правильной пирамиды, теорема о площади усечённой пирамиды.</w:t>
      </w:r>
    </w:p>
    <w:p>
      <w:pPr>
        <w:spacing w:before="0" w:after="0" w:line="264"/>
        <w:ind w:firstLine="600"/>
        <w:jc w:val="both"/>
      </w:pPr>
      <w:r>
        <w:rPr>
          <w:rFonts w:ascii="Times New Roman" w:hAnsi="Times New Roman"/>
          <w:b w:val="false"/>
          <w:i w:val="false"/>
          <w:color w:val="000000"/>
          <w:sz w:val="28"/>
        </w:rPr>
        <w:t>Симметрия в пространстве. Элементы симметрии правильных многогранников. Симметрия в правильном многограннике: симметрия параллелепипеда, симметрия правильных призм, симметрия правильной пирамиды.</w:t>
      </w:r>
    </w:p>
    <w:p>
      <w:pPr>
        <w:spacing w:before="0" w:after="0" w:line="264"/>
        <w:ind w:firstLine="600"/>
        <w:jc w:val="both"/>
      </w:pPr>
      <w:r>
        <w:rPr>
          <w:rFonts w:ascii="Times New Roman" w:hAnsi="Times New Roman"/>
          <w:b/>
          <w:i w:val="false"/>
          <w:color w:val="000000"/>
          <w:sz w:val="28"/>
        </w:rPr>
        <w:t>Векторы и координаты в пространстве</w:t>
      </w:r>
    </w:p>
    <w:p>
      <w:pPr>
        <w:spacing w:before="0" w:after="0" w:line="264"/>
        <w:ind w:firstLine="600"/>
        <w:jc w:val="both"/>
      </w:pPr>
      <w:r>
        <w:rPr>
          <w:rFonts w:ascii="Times New Roman" w:hAnsi="Times New Roman"/>
          <w:b w:val="false"/>
          <w:i w:val="false"/>
          <w:color w:val="000000"/>
          <w:sz w:val="28"/>
        </w:rPr>
        <w:t>Понятия: вектор в пространстве, нулевой вектор, длина ненулевого вектора, векторы коллинеарные, сонаправленные и противоположно направленные векторы. Равенство векторов. Действия с векторами: сложение и вычитание векторов, сумма нескольких векторов, умножение вектора на число. Свойства сложения векторов. Свойства умножения вектора на число. Понятие компланарные векторы. Признак компланарности трёх векторов. Правило параллелепипеда. Теорема о разложении вектора по трём некомпланарным векторам. Прямоугольная система координат в пространстве. Координаты вектора. Связь между координатами вектора и координатами точек. Угол между векторами. Скалярное произведение векторов.</w:t>
      </w:r>
    </w:p>
    <w:p>
      <w:pPr>
        <w:spacing w:before="0" w:after="0" w:line="264"/>
        <w:ind w:left="120"/>
        <w:jc w:val="both"/>
      </w:pPr>
      <w:r>
        <w:rPr>
          <w:rFonts w:ascii="Times New Roman" w:hAnsi="Times New Roman"/>
          <w:b/>
          <w:i w:val="false"/>
          <w:color w:val="000000"/>
          <w:sz w:val="28"/>
        </w:rPr>
        <w:t>11 КЛАСС</w:t>
      </w:r>
    </w:p>
    <w:p>
      <w:pPr>
        <w:spacing w:before="0" w:after="0" w:line="264"/>
        <w:ind w:left="120"/>
        <w:jc w:val="both"/>
      </w:pPr>
    </w:p>
    <w:p>
      <w:pPr>
        <w:spacing w:before="0" w:after="0" w:line="264"/>
        <w:ind w:firstLine="600"/>
        <w:jc w:val="both"/>
      </w:pPr>
      <w:r>
        <w:rPr>
          <w:rFonts w:ascii="Times New Roman" w:hAnsi="Times New Roman"/>
          <w:b/>
          <w:i w:val="false"/>
          <w:color w:val="000000"/>
          <w:sz w:val="28"/>
        </w:rPr>
        <w:t>Тела вращения</w:t>
      </w:r>
    </w:p>
    <w:p>
      <w:pPr>
        <w:spacing w:before="0" w:after="0" w:line="264"/>
        <w:ind w:firstLine="600"/>
        <w:jc w:val="both"/>
      </w:pPr>
      <w:r>
        <w:rPr>
          <w:rFonts w:ascii="Times New Roman" w:hAnsi="Times New Roman"/>
          <w:b w:val="false"/>
          <w:i w:val="false"/>
          <w:color w:val="000000"/>
          <w:sz w:val="28"/>
        </w:rPr>
        <w:t xml:space="preserve">Понятия: цилиндрическая поверхность, коническая поверхность, сферическая поверхность, образующие поверхностей. Тела вращения: цилиндр, конус, усечённый конус, сфера, шар. Взаимное расположение сферы и плоскости, касательная плоскость к сфере. Изображение тел вращения на плоскости. Развёртка цилиндра и конуса. Симметрия сферы и шара. </w:t>
      </w:r>
    </w:p>
    <w:p>
      <w:pPr>
        <w:spacing w:before="0" w:after="0" w:line="264"/>
        <w:ind w:firstLine="600"/>
        <w:jc w:val="both"/>
      </w:pPr>
      <w:r>
        <w:rPr>
          <w:rFonts w:ascii="Times New Roman" w:hAnsi="Times New Roman"/>
          <w:b w:val="false"/>
          <w:i w:val="false"/>
          <w:color w:val="000000"/>
          <w:sz w:val="28"/>
        </w:rPr>
        <w:t xml:space="preserve">Объём. Основные свойства объёмов тел. Теорема об объёме прямоугольного параллелепипеда и следствия из неё. Объём прямой и наклонной призмы, цилиндра, пирамиды и конуса. Объём шара и шарового сегмента. </w:t>
      </w:r>
    </w:p>
    <w:p>
      <w:pPr>
        <w:spacing w:before="0" w:after="0" w:line="264"/>
        <w:ind w:firstLine="600"/>
        <w:jc w:val="both"/>
      </w:pPr>
      <w:r>
        <w:rPr>
          <w:rFonts w:ascii="Times New Roman" w:hAnsi="Times New Roman"/>
          <w:b w:val="false"/>
          <w:i w:val="false"/>
          <w:color w:val="000000"/>
          <w:sz w:val="28"/>
        </w:rPr>
        <w:t xml:space="preserve">Комбинации тел вращения и многогранников. Призма, вписанная в цилиндр, описанная около цилиндра. Пересечение сферы и шара с плоскостью. Касание шара и сферы плоскостью. Понятие многогранника, описанного около сферы, сферы, вписанной в многогранник или тело вращения. </w:t>
      </w:r>
    </w:p>
    <w:p>
      <w:pPr>
        <w:spacing w:before="0" w:after="0" w:line="264"/>
        <w:ind w:firstLine="600"/>
        <w:jc w:val="both"/>
      </w:pPr>
      <w:r>
        <w:rPr>
          <w:rFonts w:ascii="Times New Roman" w:hAnsi="Times New Roman"/>
          <w:b w:val="false"/>
          <w:i w:val="false"/>
          <w:color w:val="000000"/>
          <w:sz w:val="28"/>
        </w:rPr>
        <w:t>Площадь поверхности цилиндра, конуса, площадь сферы и её частей. Подобие в пространстве. Отношение объёмов, площадей поверхностей подобных фигур. Преобразование подобия, гомотетия. Решение задач на плоскости с использованием стереометрических методов.</w:t>
      </w:r>
    </w:p>
    <w:p>
      <w:pPr>
        <w:spacing w:before="0" w:after="0" w:line="264"/>
        <w:ind w:firstLine="600"/>
        <w:jc w:val="both"/>
      </w:pPr>
      <w:r>
        <w:rPr>
          <w:rFonts w:ascii="Times New Roman" w:hAnsi="Times New Roman"/>
          <w:b w:val="false"/>
          <w:i w:val="false"/>
          <w:color w:val="000000"/>
          <w:sz w:val="28"/>
        </w:rPr>
        <w:t>Построение сечений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 методы построения сечений: метод следов, метод внутреннего проектирования, метод переноса секущей плоскости.</w:t>
      </w:r>
    </w:p>
    <w:p>
      <w:pPr>
        <w:spacing w:before="0" w:after="0" w:line="264"/>
        <w:ind w:firstLine="600"/>
        <w:jc w:val="both"/>
      </w:pPr>
      <w:r>
        <w:rPr>
          <w:rFonts w:ascii="Times New Roman" w:hAnsi="Times New Roman"/>
          <w:b/>
          <w:i w:val="false"/>
          <w:color w:val="000000"/>
          <w:sz w:val="28"/>
        </w:rPr>
        <w:t>Векторы и координаты в пространстве</w:t>
      </w:r>
    </w:p>
    <w:p>
      <w:pPr>
        <w:spacing w:before="0" w:after="0" w:line="264"/>
        <w:ind w:firstLine="600"/>
        <w:jc w:val="both"/>
      </w:pPr>
      <w:r>
        <w:rPr>
          <w:rFonts w:ascii="Times New Roman" w:hAnsi="Times New Roman"/>
          <w:b w:val="false"/>
          <w:i w:val="false"/>
          <w:color w:val="000000"/>
          <w:sz w:val="28"/>
        </w:rPr>
        <w:t>Векторы в пространстве. Операции над векторами. Векторное умножение векторов. Свойства векторного умножения. Прямоугольная система координат в пространстве. Координаты вектора. Разложение вектора по базису. Координатно-векторный метод при решении геометрических задач.</w:t>
      </w:r>
    </w:p>
    <w:p>
      <w:pPr>
        <w:spacing w:before="0" w:after="0" w:line="264"/>
        <w:ind w:firstLine="600"/>
        <w:jc w:val="both"/>
      </w:pPr>
      <w:r>
        <w:rPr>
          <w:rFonts w:ascii="Times New Roman" w:hAnsi="Times New Roman"/>
          <w:b/>
          <w:i w:val="false"/>
          <w:color w:val="000000"/>
          <w:sz w:val="28"/>
        </w:rPr>
        <w:t>Движения в пространстве</w:t>
      </w:r>
    </w:p>
    <w:p>
      <w:pPr>
        <w:spacing w:before="0" w:after="0" w:line="264"/>
        <w:ind w:firstLine="600"/>
        <w:jc w:val="both"/>
      </w:pPr>
      <w:r>
        <w:rPr>
          <w:rFonts w:ascii="Times New Roman" w:hAnsi="Times New Roman"/>
          <w:b w:val="false"/>
          <w:i w:val="false"/>
          <w:color w:val="000000"/>
          <w:sz w:val="28"/>
        </w:rPr>
        <w:t>Движения пространства. Отображения. Движения и равенство фигур. Общие свойства движений. Виды движений: параллельный перенос, центральная симметрия, зеркальная симметрия, поворот вокруг прямой. Преобразования подобия. Прямая и сфера Эйлера.</w:t>
      </w:r>
    </w:p>
    <w:bookmarkStart w:name="block-26846368" w:id="10"/>
    <w:p>
      <w:pPr>
        <w:sectPr>
          <w:pgSz w:w="11906" w:h="16383" w:orient="portrait"/>
        </w:sectPr>
      </w:pPr>
    </w:p>
    <w:bookmarkEnd w:id="10"/>
    <w:bookmarkEnd w:id="9"/>
    <w:bookmarkStart w:name="block-26846371" w:id="11"/>
    <w:p>
      <w:pPr>
        <w:spacing w:before="0" w:after="0" w:line="264"/>
        <w:ind w:left="120"/>
        <w:jc w:val="both"/>
      </w:pPr>
      <w:r>
        <w:rPr>
          <w:rFonts w:ascii="Times New Roman" w:hAnsi="Times New Roman"/>
          <w:b/>
          <w:i w:val="false"/>
          <w:color w:val="000000"/>
          <w:sz w:val="28"/>
        </w:rPr>
        <w:t>ПЛАНИРУЕМЫЕ РЕЗУЛЬТАТЫ ОСВОЕНИЯ УЧЕБНОГО КУРСА «ГЕОМЕТРИЯ» (УГЛУБЛЕННЫЙ УРОВЕНЬ) НА УРОВНЕ СРЕДНЕГО ОБЩЕГО ОБРАЗОВАНИЯ</w:t>
      </w:r>
    </w:p>
    <w:p>
      <w:pPr>
        <w:spacing w:before="0" w:after="0" w:line="264"/>
        <w:ind w:left="120"/>
        <w:jc w:val="both"/>
      </w:pPr>
    </w:p>
    <w:p>
      <w:pPr>
        <w:spacing w:before="0" w:after="0" w:line="264"/>
        <w:ind w:left="120"/>
        <w:jc w:val="both"/>
      </w:pPr>
      <w:r>
        <w:rPr>
          <w:rFonts w:ascii="Times New Roman" w:hAnsi="Times New Roman"/>
          <w:b/>
          <w:i w:val="false"/>
          <w:color w:val="000000"/>
          <w:sz w:val="28"/>
        </w:rPr>
        <w:t>ЛИЧНОСТНЫЕ РЕЗУЛЬТАТЫ</w:t>
      </w:r>
    </w:p>
    <w:p>
      <w:pPr>
        <w:spacing w:before="0" w:after="0" w:line="264"/>
        <w:ind w:left="120"/>
        <w:jc w:val="both"/>
      </w:pPr>
    </w:p>
    <w:p>
      <w:pPr>
        <w:spacing w:before="0" w:after="0" w:line="264"/>
        <w:ind w:firstLine="600"/>
        <w:jc w:val="both"/>
      </w:pPr>
      <w:r>
        <w:rPr>
          <w:rFonts w:ascii="Times New Roman" w:hAnsi="Times New Roman"/>
          <w:b/>
          <w:i w:val="false"/>
          <w:color w:val="000000"/>
          <w:sz w:val="28"/>
        </w:rPr>
        <w:t>1) гражданское воспитание:</w:t>
      </w:r>
    </w:p>
    <w:p>
      <w:pPr>
        <w:spacing w:before="0" w:after="0" w:line="264"/>
        <w:ind w:firstLine="600"/>
        <w:jc w:val="both"/>
      </w:pPr>
      <w:r>
        <w:rPr>
          <w:rFonts w:ascii="Times New Roman" w:hAnsi="Times New Roman"/>
          <w:b w:val="false"/>
          <w:i w:val="false"/>
          <w:color w:val="000000"/>
          <w:sz w:val="28"/>
        </w:rPr>
        <w:t>сформированность гражданской позиции обучающегося как активного и ответственного члена российского общества, представление о математических основах функционирования различных структур, явлений, процедур гражданского общества (выборы, опросы и другое), умение взаимодействовать с социальными институтами в соответствии с их функциями и назначением;</w:t>
      </w:r>
    </w:p>
    <w:p>
      <w:pPr>
        <w:spacing w:before="0" w:after="0" w:line="264"/>
        <w:ind w:firstLine="600"/>
        <w:jc w:val="both"/>
      </w:pPr>
      <w:r>
        <w:rPr>
          <w:rFonts w:ascii="Times New Roman" w:hAnsi="Times New Roman"/>
          <w:b/>
          <w:i w:val="false"/>
          <w:color w:val="000000"/>
          <w:sz w:val="28"/>
        </w:rPr>
        <w:t>2) патриотическое воспитание:</w:t>
      </w:r>
    </w:p>
    <w:p>
      <w:pPr>
        <w:spacing w:before="0" w:after="0" w:line="264"/>
        <w:ind w:firstLine="600"/>
        <w:jc w:val="both"/>
      </w:pPr>
      <w:r>
        <w:rPr>
          <w:rFonts w:ascii="Times New Roman" w:hAnsi="Times New Roman"/>
          <w:b w:val="false"/>
          <w:i w:val="false"/>
          <w:color w:val="000000"/>
          <w:sz w:val="28"/>
        </w:rPr>
        <w:t>сформированность российской гражданской идентичности, уважения к прошлому и настоящему российской математики, ценностное отношение к достижениям российских математиков и российской математической школы, использование этих достижений в других науках, технологиях, сферах экономики;</w:t>
      </w:r>
    </w:p>
    <w:p>
      <w:pPr>
        <w:spacing w:before="0" w:after="0" w:line="264"/>
        <w:ind w:firstLine="600"/>
        <w:jc w:val="both"/>
      </w:pPr>
      <w:r>
        <w:rPr>
          <w:rFonts w:ascii="Times New Roman" w:hAnsi="Times New Roman"/>
          <w:b/>
          <w:i w:val="false"/>
          <w:color w:val="000000"/>
          <w:sz w:val="28"/>
        </w:rPr>
        <w:t>3) духовно-нравственное воспитание:</w:t>
      </w:r>
    </w:p>
    <w:p>
      <w:pPr>
        <w:spacing w:before="0" w:after="0" w:line="264"/>
        <w:ind w:firstLine="600"/>
        <w:jc w:val="both"/>
      </w:pPr>
      <w:r>
        <w:rPr>
          <w:rFonts w:ascii="Times New Roman" w:hAnsi="Times New Roman"/>
          <w:b w:val="false"/>
          <w:i w:val="false"/>
          <w:color w:val="000000"/>
          <w:sz w:val="28"/>
        </w:rPr>
        <w:t>осознание духовных ценностей российского народа, сформированность нравственного сознания, этического поведения, связанного с практическим применением достижений науки и деятельностью учёного, осознание личного вклада в построение устойчивого будущего;</w:t>
      </w:r>
    </w:p>
    <w:p>
      <w:pPr>
        <w:spacing w:before="0" w:after="0" w:line="264"/>
        <w:ind w:firstLine="600"/>
        <w:jc w:val="both"/>
      </w:pPr>
      <w:r>
        <w:rPr>
          <w:rFonts w:ascii="Times New Roman" w:hAnsi="Times New Roman"/>
          <w:b/>
          <w:i w:val="false"/>
          <w:color w:val="000000"/>
          <w:sz w:val="28"/>
        </w:rPr>
        <w:t>4) эстетическое воспитание:</w:t>
      </w:r>
    </w:p>
    <w:p>
      <w:pPr>
        <w:spacing w:before="0" w:after="0" w:line="264"/>
        <w:ind w:firstLine="600"/>
        <w:jc w:val="both"/>
      </w:pPr>
      <w:r>
        <w:rPr>
          <w:rFonts w:ascii="Times New Roman" w:hAnsi="Times New Roman"/>
          <w:b w:val="false"/>
          <w:i w:val="false"/>
          <w:color w:val="000000"/>
          <w:sz w:val="28"/>
        </w:rPr>
        <w:t>эстетическое отношение к миру, включая эстетику математических закономерностей, объектов, задач, решений, рассуждений, восприимчивость к математическим аспектам различных видов искусства;</w:t>
      </w:r>
    </w:p>
    <w:p>
      <w:pPr>
        <w:spacing w:before="0" w:after="0" w:line="264"/>
        <w:ind w:firstLine="600"/>
        <w:jc w:val="both"/>
      </w:pPr>
      <w:r>
        <w:rPr>
          <w:rFonts w:ascii="Times New Roman" w:hAnsi="Times New Roman"/>
          <w:b/>
          <w:i w:val="false"/>
          <w:color w:val="000000"/>
          <w:sz w:val="28"/>
        </w:rPr>
        <w:t>5) физическое воспитание:</w:t>
      </w:r>
    </w:p>
    <w:p>
      <w:pPr>
        <w:spacing w:before="0" w:after="0" w:line="264"/>
        <w:ind w:firstLine="600"/>
        <w:jc w:val="both"/>
      </w:pPr>
      <w:r>
        <w:rPr>
          <w:rFonts w:ascii="Times New Roman" w:hAnsi="Times New Roman"/>
          <w:b w:val="false"/>
          <w:i w:val="false"/>
          <w:color w:val="000000"/>
          <w:sz w:val="28"/>
        </w:rPr>
        <w:t>сформированность умения применять математические знания в интересах здорового и безопасного образа жизни, ответственное отношение к своему здоровью (здоровое питание, сбалансированный режим занятий и отдыха, регулярная физическая активность), физическое совершенствование при занятиях спортивно-оздоровительной деятельностью;</w:t>
      </w:r>
    </w:p>
    <w:p>
      <w:pPr>
        <w:spacing w:before="0" w:after="0" w:line="264"/>
        <w:ind w:firstLine="600"/>
        <w:jc w:val="both"/>
      </w:pPr>
      <w:r>
        <w:rPr>
          <w:rFonts w:ascii="Times New Roman" w:hAnsi="Times New Roman"/>
          <w:b/>
          <w:i w:val="false"/>
          <w:color w:val="000000"/>
          <w:sz w:val="28"/>
        </w:rPr>
        <w:t>6) трудовое воспитание:</w:t>
      </w:r>
    </w:p>
    <w:p>
      <w:pPr>
        <w:spacing w:before="0" w:after="0" w:line="264"/>
        <w:ind w:firstLine="600"/>
        <w:jc w:val="both"/>
      </w:pPr>
      <w:r>
        <w:rPr>
          <w:rFonts w:ascii="Times New Roman" w:hAnsi="Times New Roman"/>
          <w:b w:val="false"/>
          <w:i w:val="false"/>
          <w:color w:val="000000"/>
          <w:sz w:val="28"/>
        </w:rPr>
        <w:t>готовность к труду, осознание ценности трудолюбия, интерес к различным сферам профессиональной деятельности, связанным с математикой и её приложениями, умение совершать осознанный выбор будущей профессии и реализовывать собственные жизненные планы, готовность и способность к математическому образованию и самообразованию на протяжении всей жизни, готовность к активному участию в решении практических задач математической направленности;</w:t>
      </w:r>
    </w:p>
    <w:p>
      <w:pPr>
        <w:spacing w:before="0" w:after="0" w:line="264"/>
        <w:ind w:firstLine="600"/>
        <w:jc w:val="both"/>
      </w:pPr>
      <w:r>
        <w:rPr>
          <w:rFonts w:ascii="Times New Roman" w:hAnsi="Times New Roman"/>
          <w:b/>
          <w:i w:val="false"/>
          <w:color w:val="000000"/>
          <w:sz w:val="28"/>
        </w:rPr>
        <w:t>7) экологическое воспитание:</w:t>
      </w:r>
    </w:p>
    <w:p>
      <w:pPr>
        <w:spacing w:before="0" w:after="0" w:line="264"/>
        <w:ind w:firstLine="600"/>
        <w:jc w:val="both"/>
      </w:pPr>
      <w:r>
        <w:rPr>
          <w:rFonts w:ascii="Times New Roman" w:hAnsi="Times New Roman"/>
          <w:b w:val="false"/>
          <w:i w:val="false"/>
          <w:color w:val="000000"/>
          <w:sz w:val="28"/>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 ориентация на применение математических знаний для решения задач в области окружающей среды, планирование поступков и оценки их возможных последствий для окружающей среды;</w:t>
      </w:r>
    </w:p>
    <w:p>
      <w:pPr>
        <w:spacing w:before="0" w:after="0" w:line="264"/>
        <w:ind w:firstLine="600"/>
        <w:jc w:val="both"/>
      </w:pPr>
      <w:r>
        <w:rPr>
          <w:rFonts w:ascii="Times New Roman" w:hAnsi="Times New Roman"/>
          <w:b/>
          <w:i w:val="false"/>
          <w:color w:val="000000"/>
          <w:sz w:val="28"/>
        </w:rPr>
        <w:t xml:space="preserve">8) ценности научного познания: </w:t>
      </w:r>
    </w:p>
    <w:p>
      <w:pPr>
        <w:spacing w:before="0" w:after="0" w:line="264"/>
        <w:ind w:firstLine="600"/>
        <w:jc w:val="both"/>
      </w:pPr>
      <w:r>
        <w:rPr>
          <w:rFonts w:ascii="Times New Roman" w:hAnsi="Times New Roman"/>
          <w:b w:val="false"/>
          <w:i w:val="false"/>
          <w:color w:val="000000"/>
          <w:sz w:val="28"/>
        </w:rPr>
        <w:t>сформированность мировоззрения, соответствующего современному уровню развития науки и общественной практики, понимание математической науки как сферы человеческой деятельности, этапов её развития и значимости для развития цивилизации, овладение языком математики и математической культурой как средством познания мира, готовность осуществлять проектную и исследовательскую деятельность индивидуально и в группе.</w:t>
      </w:r>
    </w:p>
    <w:p>
      <w:pPr>
        <w:spacing w:before="0" w:after="0" w:line="264"/>
        <w:ind w:left="120"/>
        <w:jc w:val="both"/>
      </w:pPr>
    </w:p>
    <w:p>
      <w:pPr>
        <w:spacing w:before="0" w:after="0" w:line="264"/>
        <w:ind w:left="120"/>
        <w:jc w:val="both"/>
      </w:pPr>
      <w:r>
        <w:rPr>
          <w:rFonts w:ascii="Times New Roman" w:hAnsi="Times New Roman"/>
          <w:b/>
          <w:i w:val="false"/>
          <w:color w:val="000000"/>
          <w:sz w:val="28"/>
        </w:rPr>
        <w:t>МЕТАПРЕДМЕТНЫЕ РЕЗУЛЬТАТЫ</w:t>
      </w:r>
    </w:p>
    <w:p>
      <w:pPr>
        <w:spacing w:before="0" w:after="0" w:line="264"/>
        <w:ind w:left="120"/>
        <w:jc w:val="both"/>
      </w:pPr>
    </w:p>
    <w:p>
      <w:pPr>
        <w:spacing w:before="0" w:after="0" w:line="264"/>
        <w:ind w:left="120"/>
        <w:jc w:val="both"/>
      </w:pPr>
      <w:r>
        <w:rPr>
          <w:rFonts w:ascii="Times New Roman" w:hAnsi="Times New Roman"/>
          <w:b/>
          <w:i w:val="false"/>
          <w:color w:val="000000"/>
          <w:sz w:val="28"/>
        </w:rPr>
        <w:t>Познавательные универсальные учебные действия</w:t>
      </w:r>
    </w:p>
    <w:p>
      <w:pPr>
        <w:spacing w:before="0" w:after="0" w:line="264"/>
        <w:ind w:firstLine="600"/>
        <w:jc w:val="both"/>
      </w:pPr>
      <w:r>
        <w:rPr>
          <w:rFonts w:ascii="Times New Roman" w:hAnsi="Times New Roman"/>
          <w:b/>
          <w:i w:val="false"/>
          <w:color w:val="000000"/>
          <w:sz w:val="28"/>
        </w:rPr>
        <w:t>Базовые логические действия:</w:t>
      </w:r>
    </w:p>
    <w:p>
      <w:pPr>
        <w:spacing w:before="0" w:after="0" w:line="264"/>
        <w:ind w:firstLine="600"/>
        <w:jc w:val="both"/>
      </w:pPr>
      <w:r>
        <w:rPr>
          <w:rFonts w:ascii="Times New Roman" w:hAnsi="Times New Roman"/>
          <w:b w:val="false"/>
          <w:i w:val="false"/>
          <w:color w:val="000000"/>
          <w:sz w:val="28"/>
        </w:rPr>
        <w:t>выявлять и характеризовать существенные признаки математических объектов, понятий, отношений между понятиями, формулировать определения понятий, устанавливать существенный признак классификации, основания для обобщения и сравнения, критерии проводимого анализа;</w:t>
      </w:r>
    </w:p>
    <w:p>
      <w:pPr>
        <w:spacing w:before="0" w:after="0" w:line="264"/>
        <w:ind w:firstLine="600"/>
        <w:jc w:val="both"/>
      </w:pPr>
      <w:r>
        <w:rPr>
          <w:rFonts w:ascii="Times New Roman" w:hAnsi="Times New Roman"/>
          <w:b w:val="false"/>
          <w:i w:val="false"/>
          <w:color w:val="000000"/>
          <w:sz w:val="28"/>
        </w:rPr>
        <w:t>воспринимать, формулировать и преобразовывать суждения: утвердительные и отрицательные, единичные, частные и общие, условные;</w:t>
      </w:r>
    </w:p>
    <w:p>
      <w:pPr>
        <w:spacing w:before="0" w:after="0" w:line="264"/>
        <w:ind w:firstLine="600"/>
        <w:jc w:val="both"/>
      </w:pPr>
      <w:r>
        <w:rPr>
          <w:rFonts w:ascii="Times New Roman" w:hAnsi="Times New Roman"/>
          <w:b w:val="false"/>
          <w:i w:val="false"/>
          <w:color w:val="000000"/>
          <w:sz w:val="28"/>
        </w:rPr>
        <w:t xml:space="preserve">выявлять математические закономерности, взаимосвязи и противоречия в фактах, данных, наблюдениях и утверждениях, предлагать критерии для выявления закономерностей и противоречий; </w:t>
      </w:r>
    </w:p>
    <w:p>
      <w:pPr>
        <w:spacing w:before="0" w:after="0" w:line="264"/>
        <w:ind w:firstLine="600"/>
        <w:jc w:val="both"/>
      </w:pPr>
      <w:r>
        <w:rPr>
          <w:rFonts w:ascii="Times New Roman" w:hAnsi="Times New Roman"/>
          <w:b w:val="false"/>
          <w:i w:val="false"/>
          <w:color w:val="000000"/>
          <w:sz w:val="28"/>
        </w:rPr>
        <w:t>делать выводы с использованием законов логики, дедуктивных и индуктивных умозаключений, умозаключений по аналогии;</w:t>
      </w:r>
    </w:p>
    <w:p>
      <w:pPr>
        <w:spacing w:before="0" w:after="0" w:line="264"/>
        <w:ind w:firstLine="600"/>
        <w:jc w:val="both"/>
      </w:pPr>
      <w:r>
        <w:rPr>
          <w:rFonts w:ascii="Times New Roman" w:hAnsi="Times New Roman"/>
          <w:b w:val="false"/>
          <w:i w:val="false"/>
          <w:color w:val="000000"/>
          <w:sz w:val="28"/>
        </w:rPr>
        <w:t>проводить самостоятельно доказательства математических утверждений (прямые и от противного), выстраивать аргументацию, приводить примеры и контрпримеры, обосновывать собственные суждения и выводы;</w:t>
      </w:r>
    </w:p>
    <w:p>
      <w:pPr>
        <w:spacing w:before="0" w:after="0" w:line="264"/>
        <w:ind w:firstLine="600"/>
        <w:jc w:val="both"/>
      </w:pPr>
      <w:r>
        <w:rPr>
          <w:rFonts w:ascii="Times New Roman" w:hAnsi="Times New Roman"/>
          <w:b w:val="false"/>
          <w:i w:val="false"/>
          <w:color w:val="000000"/>
          <w:sz w:val="28"/>
        </w:rPr>
        <w:t>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pPr>
        <w:spacing w:before="0" w:after="0" w:line="264"/>
        <w:ind w:firstLine="600"/>
        <w:jc w:val="both"/>
      </w:pPr>
      <w:r>
        <w:rPr>
          <w:rFonts w:ascii="Times New Roman" w:hAnsi="Times New Roman"/>
          <w:b/>
          <w:i w:val="false"/>
          <w:color w:val="000000"/>
          <w:sz w:val="28"/>
        </w:rPr>
        <w:t>Базовые исследовательские действия:</w:t>
      </w:r>
    </w:p>
    <w:p>
      <w:pPr>
        <w:spacing w:before="0" w:after="0" w:line="264"/>
        <w:ind w:firstLine="600"/>
        <w:jc w:val="both"/>
      </w:pPr>
      <w:r>
        <w:rPr>
          <w:rFonts w:ascii="Times New Roman" w:hAnsi="Times New Roman"/>
          <w:b w:val="false"/>
          <w:i w:val="false"/>
          <w:color w:val="000000"/>
          <w:sz w:val="28"/>
        </w:rPr>
        <w:t>использовать вопросы как исследовательский инструмент познания, формулировать вопросы, фиксирующие противоречие, проблему, устанавливать искомое и данное, формировать гипотезу, аргументировать свою позицию, мнение;</w:t>
      </w:r>
    </w:p>
    <w:p>
      <w:pPr>
        <w:spacing w:before="0" w:after="0" w:line="264"/>
        <w:ind w:firstLine="600"/>
        <w:jc w:val="both"/>
      </w:pPr>
      <w:r>
        <w:rPr>
          <w:rFonts w:ascii="Times New Roman" w:hAnsi="Times New Roman"/>
          <w:b w:val="false"/>
          <w:i w:val="false"/>
          <w:color w:val="000000"/>
          <w:sz w:val="28"/>
        </w:rPr>
        <w:t>проводить самостоятельно спланированный эксперимент, исследование по установлению особенностей математического объекта, явления, процесса, выявлению зависимостей между объектами, явлениями, процессами;</w:t>
      </w:r>
    </w:p>
    <w:p>
      <w:pPr>
        <w:spacing w:before="0" w:after="0" w:line="264"/>
        <w:ind w:firstLine="600"/>
        <w:jc w:val="both"/>
      </w:pPr>
      <w:r>
        <w:rPr>
          <w:rFonts w:ascii="Times New Roman" w:hAnsi="Times New Roman"/>
          <w:b w:val="false"/>
          <w:i w:val="false"/>
          <w:color w:val="000000"/>
          <w:sz w:val="28"/>
        </w:rPr>
        <w:t>самостоятельно формулировать обобщения и выводы по результатам проведённого наблюдения, исследования, оценивать достоверность полученных результатов, выводов и обобщений;</w:t>
      </w:r>
    </w:p>
    <w:p>
      <w:pPr>
        <w:spacing w:before="0" w:after="0" w:line="264"/>
        <w:ind w:firstLine="600"/>
        <w:jc w:val="both"/>
      </w:pPr>
      <w:r>
        <w:rPr>
          <w:rFonts w:ascii="Times New Roman" w:hAnsi="Times New Roman"/>
          <w:b w:val="false"/>
          <w:i w:val="false"/>
          <w:color w:val="000000"/>
          <w:sz w:val="28"/>
        </w:rPr>
        <w:t>прогнозировать возможное развитие процесса, а также выдвигать предположения о его развитии в новых условиях.</w:t>
      </w:r>
    </w:p>
    <w:p>
      <w:pPr>
        <w:spacing w:before="0" w:after="0" w:line="264"/>
        <w:ind w:firstLine="600"/>
        <w:jc w:val="both"/>
      </w:pPr>
      <w:r>
        <w:rPr>
          <w:rFonts w:ascii="Times New Roman" w:hAnsi="Times New Roman"/>
          <w:b/>
          <w:i w:val="false"/>
          <w:color w:val="000000"/>
          <w:sz w:val="28"/>
        </w:rPr>
        <w:t>Работа с информацией:</w:t>
      </w:r>
    </w:p>
    <w:p>
      <w:pPr>
        <w:spacing w:before="0" w:after="0" w:line="264"/>
        <w:ind w:firstLine="600"/>
        <w:jc w:val="both"/>
      </w:pPr>
      <w:r>
        <w:rPr>
          <w:rFonts w:ascii="Times New Roman" w:hAnsi="Times New Roman"/>
          <w:b w:val="false"/>
          <w:i w:val="false"/>
          <w:color w:val="000000"/>
          <w:sz w:val="28"/>
        </w:rPr>
        <w:t>выявлять дефициты информации, данных, необходимых для ответа на вопрос и для решения задачи;</w:t>
      </w:r>
    </w:p>
    <w:p>
      <w:pPr>
        <w:spacing w:before="0" w:after="0" w:line="264"/>
        <w:ind w:firstLine="600"/>
        <w:jc w:val="both"/>
      </w:pPr>
      <w:r>
        <w:rPr>
          <w:rFonts w:ascii="Times New Roman" w:hAnsi="Times New Roman"/>
          <w:b w:val="false"/>
          <w:i w:val="false"/>
          <w:color w:val="000000"/>
          <w:sz w:val="28"/>
        </w:rPr>
        <w:t>выбирать информацию из источников различных типов, анализировать, систематизировать и интерпретировать информацию различных видов и форм представления;</w:t>
      </w:r>
    </w:p>
    <w:p>
      <w:pPr>
        <w:spacing w:before="0" w:after="0" w:line="264"/>
        <w:ind w:firstLine="600"/>
        <w:jc w:val="both"/>
      </w:pPr>
      <w:r>
        <w:rPr>
          <w:rFonts w:ascii="Times New Roman" w:hAnsi="Times New Roman"/>
          <w:b w:val="false"/>
          <w:i w:val="false"/>
          <w:color w:val="000000"/>
          <w:sz w:val="28"/>
        </w:rPr>
        <w:t>структурировать информацию, представлять её в различных формах, иллюстрировать графически;</w:t>
      </w:r>
    </w:p>
    <w:p>
      <w:pPr>
        <w:spacing w:before="0" w:after="0" w:line="264"/>
        <w:ind w:firstLine="600"/>
        <w:jc w:val="both"/>
      </w:pPr>
      <w:r>
        <w:rPr>
          <w:rFonts w:ascii="Times New Roman" w:hAnsi="Times New Roman"/>
          <w:b w:val="false"/>
          <w:i w:val="false"/>
          <w:color w:val="000000"/>
          <w:sz w:val="28"/>
        </w:rPr>
        <w:t>оценивать надёжность информации по самостоятельно сформулированным критериям.</w:t>
      </w:r>
    </w:p>
    <w:p>
      <w:pPr>
        <w:spacing w:before="0" w:after="0" w:line="264"/>
        <w:ind w:left="120"/>
        <w:jc w:val="both"/>
      </w:pPr>
    </w:p>
    <w:p>
      <w:pPr>
        <w:spacing w:before="0" w:after="0" w:line="264"/>
        <w:ind w:left="120"/>
        <w:jc w:val="both"/>
      </w:pPr>
      <w:r>
        <w:rPr>
          <w:rFonts w:ascii="Times New Roman" w:hAnsi="Times New Roman"/>
          <w:b/>
          <w:i w:val="false"/>
          <w:color w:val="000000"/>
          <w:sz w:val="28"/>
        </w:rPr>
        <w:t>Коммуникативные универсальные учебные действия</w:t>
      </w:r>
    </w:p>
    <w:p>
      <w:pPr>
        <w:spacing w:before="0" w:after="0" w:line="264"/>
        <w:ind w:firstLine="600"/>
        <w:jc w:val="both"/>
      </w:pPr>
      <w:r>
        <w:rPr>
          <w:rFonts w:ascii="Times New Roman" w:hAnsi="Times New Roman"/>
          <w:b/>
          <w:i w:val="false"/>
          <w:color w:val="000000"/>
          <w:sz w:val="28"/>
        </w:rPr>
        <w:t>Общение:</w:t>
      </w:r>
    </w:p>
    <w:p>
      <w:pPr>
        <w:spacing w:before="0" w:after="0" w:line="264"/>
        <w:ind w:firstLine="600"/>
        <w:jc w:val="both"/>
      </w:pPr>
      <w:r>
        <w:rPr>
          <w:rFonts w:ascii="Times New Roman" w:hAnsi="Times New Roman"/>
          <w:b w:val="false"/>
          <w:i w:val="false"/>
          <w:color w:val="000000"/>
          <w:sz w:val="28"/>
        </w:rPr>
        <w:t xml:space="preserve">воспринимать и формулировать суждения в соответствии с условиями и целями общения, ясно, точно, грамотно выражать свою точку зрения в устных и письменных текстах, давать пояснения по ходу решения задачи, комментировать полученный результат; </w:t>
      </w:r>
    </w:p>
    <w:p>
      <w:pPr>
        <w:spacing w:before="0" w:after="0" w:line="264"/>
        <w:ind w:firstLine="600"/>
        <w:jc w:val="both"/>
      </w:pPr>
      <w:r>
        <w:rPr>
          <w:rFonts w:ascii="Times New Roman" w:hAnsi="Times New Roman"/>
          <w:b w:val="false"/>
          <w:i w:val="false"/>
          <w:color w:val="000000"/>
          <w:sz w:val="28"/>
        </w:rPr>
        <w:t>в ходе обсуждения задавать вопросы по существу обсуждаемой темы, проблемы, решаемой задачи, высказывать идеи, нацеленные на поиск решения, сопоставлять свои суждения с суждениями других участников диалога, обнаруживать различие и сходство позиций, в корректной форме формулировать разногласия, свои возражения;</w:t>
      </w:r>
    </w:p>
    <w:p>
      <w:pPr>
        <w:spacing w:before="0" w:after="0" w:line="264"/>
        <w:ind w:firstLine="600"/>
        <w:jc w:val="both"/>
      </w:pPr>
      <w:r>
        <w:rPr>
          <w:rFonts w:ascii="Times New Roman" w:hAnsi="Times New Roman"/>
          <w:b w:val="false"/>
          <w:i w:val="false"/>
          <w:color w:val="000000"/>
          <w:sz w:val="28"/>
        </w:rPr>
        <w:t>представлять результаты решения задачи, эксперимента, исследования, проекта, самостоятельно выбирать формат выступления с учётом задач презентации и особенностей аудитории.</w:t>
      </w:r>
    </w:p>
    <w:p>
      <w:pPr>
        <w:spacing w:before="0" w:after="0" w:line="264"/>
        <w:ind w:left="120"/>
        <w:jc w:val="both"/>
      </w:pPr>
    </w:p>
    <w:p>
      <w:pPr>
        <w:spacing w:before="0" w:after="0" w:line="264"/>
        <w:ind w:left="120"/>
        <w:jc w:val="both"/>
      </w:pPr>
      <w:r>
        <w:rPr>
          <w:rFonts w:ascii="Times New Roman" w:hAnsi="Times New Roman"/>
          <w:b/>
          <w:i w:val="false"/>
          <w:color w:val="000000"/>
          <w:sz w:val="28"/>
        </w:rPr>
        <w:t>Регулятивные универсальные учебные действия</w:t>
      </w:r>
    </w:p>
    <w:p>
      <w:pPr>
        <w:spacing w:before="0" w:after="0" w:line="264"/>
        <w:ind w:firstLine="600"/>
        <w:jc w:val="both"/>
      </w:pPr>
      <w:r>
        <w:rPr>
          <w:rFonts w:ascii="Times New Roman" w:hAnsi="Times New Roman"/>
          <w:b/>
          <w:i w:val="false"/>
          <w:color w:val="000000"/>
          <w:sz w:val="28"/>
        </w:rPr>
        <w:t>Самоорганизация:</w:t>
      </w:r>
    </w:p>
    <w:p>
      <w:pPr>
        <w:spacing w:before="0" w:after="0" w:line="264"/>
        <w:ind w:firstLine="600"/>
        <w:jc w:val="both"/>
      </w:pPr>
      <w:r>
        <w:rPr>
          <w:rFonts w:ascii="Times New Roman" w:hAnsi="Times New Roman"/>
          <w:b w:val="false"/>
          <w:i w:val="false"/>
          <w:color w:val="000000"/>
          <w:sz w:val="28"/>
        </w:rPr>
        <w:t>составлять план, алгоритм решения задачи, выбирать способ решения с учётом имеющихся ресурсов и собственных возможностей, аргументировать и корректировать варианты решений с учётом новой информации.</w:t>
      </w:r>
    </w:p>
    <w:p>
      <w:pPr>
        <w:spacing w:before="0" w:after="0" w:line="264"/>
        <w:ind w:firstLine="600"/>
        <w:jc w:val="both"/>
      </w:pPr>
      <w:r>
        <w:rPr>
          <w:rFonts w:ascii="Times New Roman" w:hAnsi="Times New Roman"/>
          <w:b/>
          <w:i w:val="false"/>
          <w:color w:val="000000"/>
          <w:sz w:val="28"/>
        </w:rPr>
        <w:t>Самоконтроль, эмоциональный интеллект:</w:t>
      </w:r>
    </w:p>
    <w:p>
      <w:pPr>
        <w:spacing w:before="0" w:after="0" w:line="264"/>
        <w:ind w:firstLine="600"/>
        <w:jc w:val="both"/>
      </w:pPr>
      <w:r>
        <w:rPr>
          <w:rFonts w:ascii="Times New Roman" w:hAnsi="Times New Roman"/>
          <w:b w:val="false"/>
          <w:i w:val="false"/>
          <w:color w:val="000000"/>
          <w:sz w:val="28"/>
        </w:rPr>
        <w:t>владеть навыками познавательной рефлексии как осознания совершаемых действий и мыслительных процессов, их результатов, владеть способами самопроверки, самоконтроля процесса и результата решения математической задачи;</w:t>
      </w:r>
    </w:p>
    <w:p>
      <w:pPr>
        <w:spacing w:before="0" w:after="0" w:line="264"/>
        <w:ind w:firstLine="600"/>
        <w:jc w:val="both"/>
      </w:pPr>
      <w:r>
        <w:rPr>
          <w:rFonts w:ascii="Times New Roman" w:hAnsi="Times New Roman"/>
          <w:b w:val="false"/>
          <w:i w:val="false"/>
          <w:color w:val="000000"/>
          <w:sz w:val="28"/>
        </w:rPr>
        <w:t>предвидеть трудности, которые могут возникнуть при решении задачи, вносить коррективы в деятельность на основе новых обстоятельств, данных, найденных ошибок, выявленных трудностей;</w:t>
      </w:r>
    </w:p>
    <w:p>
      <w:pPr>
        <w:spacing w:before="0" w:after="0" w:line="264"/>
        <w:ind w:firstLine="600"/>
        <w:jc w:val="both"/>
      </w:pPr>
      <w:r>
        <w:rPr>
          <w:rFonts w:ascii="Times New Roman" w:hAnsi="Times New Roman"/>
          <w:b w:val="false"/>
          <w:i w:val="false"/>
          <w:color w:val="000000"/>
          <w:sz w:val="28"/>
        </w:rPr>
        <w:t>оценивать соответствие результата цели и условиям, объяснять причины достижения или недостижения результатов деятельности, находить ошибку, давать оценку приобретённому опыту.</w:t>
      </w:r>
    </w:p>
    <w:p>
      <w:pPr>
        <w:spacing w:before="0" w:after="0" w:line="264"/>
        <w:ind w:firstLine="600"/>
        <w:jc w:val="both"/>
      </w:pPr>
      <w:r>
        <w:rPr>
          <w:rFonts w:ascii="Times New Roman" w:hAnsi="Times New Roman"/>
          <w:b/>
          <w:i w:val="false"/>
          <w:color w:val="000000"/>
          <w:sz w:val="28"/>
        </w:rPr>
        <w:t>Совместная деятельность:</w:t>
      </w:r>
    </w:p>
    <w:p>
      <w:pPr>
        <w:spacing w:before="0" w:after="0" w:line="264"/>
        <w:ind w:firstLine="600"/>
        <w:jc w:val="both"/>
      </w:pPr>
      <w:r>
        <w:rPr>
          <w:rFonts w:ascii="Times New Roman" w:hAnsi="Times New Roman"/>
          <w:b w:val="false"/>
          <w:i w:val="false"/>
          <w:color w:val="000000"/>
          <w:sz w:val="28"/>
        </w:rPr>
        <w:t>понимать и использовать преимущества командной и индивидуальной работы при решении учебных задач, принимать цель совместной деятельности, планировать организацию совместной работы, распределять виды работ, договариваться, обсуждать процесс и результат работы, обобщать мнения нескольких людей;</w:t>
      </w:r>
    </w:p>
    <w:p>
      <w:pPr>
        <w:spacing w:before="0" w:after="0" w:line="264"/>
        <w:ind w:firstLine="600"/>
        <w:jc w:val="both"/>
      </w:pPr>
      <w:r>
        <w:rPr>
          <w:rFonts w:ascii="Times New Roman" w:hAnsi="Times New Roman"/>
          <w:b w:val="false"/>
          <w:i w:val="false"/>
          <w:color w:val="000000"/>
          <w:sz w:val="28"/>
        </w:rPr>
        <w:t>участвовать в групповых формах работы (обсуждения, обмен мнений, «мозговые штурмы» и иные), выполнять свою часть работы и координировать свои действия с другими членами команды, оценивать качество своего вклада в общий продукт по критериям, сформулированным участниками взаимодействия.</w:t>
      </w:r>
    </w:p>
    <w:p>
      <w:pPr>
        <w:spacing w:before="0" w:after="0" w:line="264"/>
        <w:ind w:left="120"/>
        <w:jc w:val="both"/>
      </w:pPr>
    </w:p>
    <w:p>
      <w:pPr>
        <w:spacing w:before="0" w:after="0" w:line="264"/>
        <w:ind w:left="120"/>
        <w:jc w:val="both"/>
      </w:pPr>
      <w:r>
        <w:rPr>
          <w:rFonts w:ascii="Times New Roman" w:hAnsi="Times New Roman"/>
          <w:b/>
          <w:i w:val="false"/>
          <w:color w:val="000000"/>
          <w:sz w:val="28"/>
        </w:rPr>
        <w:t xml:space="preserve">ПРЕДМЕТНЫЕ РЕЗУЛЬТАТЫ </w:t>
      </w:r>
    </w:p>
    <w:p>
      <w:pPr>
        <w:spacing w:before="0" w:after="0" w:line="264"/>
        <w:ind w:left="120"/>
        <w:jc w:val="both"/>
      </w:pPr>
    </w:p>
    <w:p>
      <w:pPr>
        <w:spacing w:before="0" w:after="0" w:line="264"/>
        <w:ind w:firstLine="600"/>
        <w:jc w:val="both"/>
      </w:pPr>
      <w:r>
        <w:rPr>
          <w:rFonts w:ascii="Times New Roman" w:hAnsi="Times New Roman"/>
          <w:b w:val="false"/>
          <w:i w:val="false"/>
          <w:color w:val="000000"/>
          <w:sz w:val="28"/>
        </w:rPr>
        <w:t xml:space="preserve">К концу </w:t>
      </w:r>
      <w:r>
        <w:rPr>
          <w:rFonts w:ascii="Times New Roman" w:hAnsi="Times New Roman"/>
          <w:b/>
          <w:i w:val="false"/>
          <w:color w:val="000000"/>
          <w:sz w:val="28"/>
        </w:rPr>
        <w:t>10 класса</w:t>
      </w:r>
      <w:r>
        <w:rPr>
          <w:rFonts w:ascii="Times New Roman" w:hAnsi="Times New Roman"/>
          <w:b w:val="false"/>
          <w:i w:val="false"/>
          <w:color w:val="000000"/>
          <w:sz w:val="28"/>
        </w:rPr>
        <w:t xml:space="preserve"> обучающийся научится:</w:t>
      </w:r>
    </w:p>
    <w:p>
      <w:pPr>
        <w:numPr>
          <w:ilvl w:val="0"/>
          <w:numId w:val="1"/>
        </w:numPr>
        <w:spacing w:before="0" w:after="0" w:line="264"/>
        <w:jc w:val="both"/>
      </w:pPr>
      <w:r>
        <w:rPr>
          <w:rFonts w:ascii="Times New Roman" w:hAnsi="Times New Roman"/>
          <w:b w:val="false"/>
          <w:i w:val="false"/>
          <w:color w:val="000000"/>
          <w:sz w:val="28"/>
        </w:rPr>
        <w:t>свободно оперировать основными понятиями стереометрии при решении задач и проведении математических рассуждений;</w:t>
      </w:r>
    </w:p>
    <w:p>
      <w:pPr>
        <w:numPr>
          <w:ilvl w:val="0"/>
          <w:numId w:val="1"/>
        </w:numPr>
        <w:spacing w:before="0" w:after="0" w:line="264"/>
        <w:jc w:val="both"/>
      </w:pPr>
      <w:r>
        <w:rPr>
          <w:rFonts w:ascii="Times New Roman" w:hAnsi="Times New Roman"/>
          <w:b w:val="false"/>
          <w:i w:val="false"/>
          <w:color w:val="000000"/>
          <w:sz w:val="28"/>
        </w:rPr>
        <w:t>применять аксиомы стереометрии и следствия из них при решении геометрических задач;</w:t>
      </w:r>
    </w:p>
    <w:p>
      <w:pPr>
        <w:numPr>
          <w:ilvl w:val="0"/>
          <w:numId w:val="1"/>
        </w:numPr>
        <w:spacing w:before="0" w:after="0" w:line="264"/>
        <w:jc w:val="both"/>
      </w:pPr>
      <w:r>
        <w:rPr>
          <w:rFonts w:ascii="Times New Roman" w:hAnsi="Times New Roman"/>
          <w:b w:val="false"/>
          <w:i w:val="false"/>
          <w:color w:val="000000"/>
          <w:sz w:val="28"/>
        </w:rPr>
        <w:t>классифицировать взаимное расположение прямых в пространстве, плоскостей в пространстве, прямых и плоскостей в пространстве;</w:t>
      </w:r>
    </w:p>
    <w:p>
      <w:pPr>
        <w:numPr>
          <w:ilvl w:val="0"/>
          <w:numId w:val="1"/>
        </w:numPr>
        <w:spacing w:before="0" w:after="0" w:line="264"/>
        <w:jc w:val="both"/>
      </w:pPr>
      <w:r>
        <w:rPr>
          <w:rFonts w:ascii="Times New Roman" w:hAnsi="Times New Roman"/>
          <w:b w:val="false"/>
          <w:i w:val="false"/>
          <w:color w:val="000000"/>
          <w:sz w:val="28"/>
        </w:rPr>
        <w:t>свободно оперировать понятиями, связанными с углами в пространстве: между прямыми в пространстве, между прямой и плоскостью;</w:t>
      </w:r>
    </w:p>
    <w:p>
      <w:pPr>
        <w:numPr>
          <w:ilvl w:val="0"/>
          <w:numId w:val="1"/>
        </w:numPr>
        <w:spacing w:before="0" w:after="0" w:line="264"/>
        <w:jc w:val="both"/>
      </w:pPr>
      <w:r>
        <w:rPr>
          <w:rFonts w:ascii="Times New Roman" w:hAnsi="Times New Roman"/>
          <w:b w:val="false"/>
          <w:i w:val="false"/>
          <w:color w:val="000000"/>
          <w:sz w:val="28"/>
        </w:rPr>
        <w:t>свободно оперировать понятиями, связанными с многогранниками;</w:t>
      </w:r>
    </w:p>
    <w:p>
      <w:pPr>
        <w:numPr>
          <w:ilvl w:val="0"/>
          <w:numId w:val="1"/>
        </w:numPr>
        <w:spacing w:before="0" w:after="0" w:line="264"/>
        <w:jc w:val="both"/>
      </w:pPr>
      <w:r>
        <w:rPr>
          <w:rFonts w:ascii="Times New Roman" w:hAnsi="Times New Roman"/>
          <w:b w:val="false"/>
          <w:i w:val="false"/>
          <w:color w:val="000000"/>
          <w:sz w:val="28"/>
        </w:rPr>
        <w:t>свободно распознавать основные виды многогранников (призма, пирамида, прямоугольный параллелепипед, куб);</w:t>
      </w:r>
    </w:p>
    <w:p>
      <w:pPr>
        <w:numPr>
          <w:ilvl w:val="0"/>
          <w:numId w:val="1"/>
        </w:numPr>
        <w:spacing w:before="0" w:after="0" w:line="264"/>
        <w:jc w:val="both"/>
      </w:pPr>
      <w:r>
        <w:rPr>
          <w:rFonts w:ascii="Times New Roman" w:hAnsi="Times New Roman"/>
          <w:b w:val="false"/>
          <w:i w:val="false"/>
          <w:color w:val="000000"/>
          <w:sz w:val="28"/>
        </w:rPr>
        <w:t>классифицировать многогранники, выбирая основания для классификации;</w:t>
      </w:r>
    </w:p>
    <w:p>
      <w:pPr>
        <w:numPr>
          <w:ilvl w:val="0"/>
          <w:numId w:val="1"/>
        </w:numPr>
        <w:spacing w:before="0" w:after="0" w:line="264"/>
        <w:jc w:val="both"/>
      </w:pPr>
      <w:r>
        <w:rPr>
          <w:rFonts w:ascii="Times New Roman" w:hAnsi="Times New Roman"/>
          <w:b w:val="false"/>
          <w:i w:val="false"/>
          <w:color w:val="000000"/>
          <w:sz w:val="28"/>
        </w:rPr>
        <w:t>свободно оперировать понятиями, связанными с сечением многогранников плоскостью;</w:t>
      </w:r>
    </w:p>
    <w:p>
      <w:pPr>
        <w:numPr>
          <w:ilvl w:val="0"/>
          <w:numId w:val="1"/>
        </w:numPr>
        <w:spacing w:before="0" w:after="0" w:line="264"/>
        <w:jc w:val="both"/>
      </w:pPr>
      <w:r>
        <w:rPr>
          <w:rFonts w:ascii="Times New Roman" w:hAnsi="Times New Roman"/>
          <w:b w:val="false"/>
          <w:i w:val="false"/>
          <w:color w:val="000000"/>
          <w:sz w:val="28"/>
        </w:rPr>
        <w:t>выполнять параллельное, центральное и ортогональное проектирование фигур на плоскость, выполнять изображения фигур на плоскости;</w:t>
      </w:r>
    </w:p>
    <w:p>
      <w:pPr>
        <w:numPr>
          <w:ilvl w:val="0"/>
          <w:numId w:val="1"/>
        </w:numPr>
        <w:spacing w:before="0" w:after="0" w:line="264"/>
        <w:jc w:val="both"/>
      </w:pPr>
      <w:r>
        <w:rPr>
          <w:rFonts w:ascii="Times New Roman" w:hAnsi="Times New Roman"/>
          <w:b w:val="false"/>
          <w:i w:val="false"/>
          <w:color w:val="000000"/>
          <w:sz w:val="28"/>
        </w:rPr>
        <w:t>строить сечения многогранников различными методами, выполнять (выносные) плоские чертежи из рисунков простых объёмных фигур: вид сверху, сбоку, снизу;</w:t>
      </w:r>
    </w:p>
    <w:p>
      <w:pPr>
        <w:numPr>
          <w:ilvl w:val="0"/>
          <w:numId w:val="1"/>
        </w:numPr>
        <w:spacing w:before="0" w:after="0" w:line="264"/>
        <w:jc w:val="both"/>
      </w:pPr>
      <w:r>
        <w:rPr>
          <w:rFonts w:ascii="Times New Roman" w:hAnsi="Times New Roman"/>
          <w:b w:val="false"/>
          <w:i w:val="false"/>
          <w:color w:val="000000"/>
          <w:sz w:val="28"/>
        </w:rPr>
        <w:t>вычислять площади поверхностей многогранников (призма, пирамида), геометрических тел с применением формул;</w:t>
      </w:r>
    </w:p>
    <w:p>
      <w:pPr>
        <w:numPr>
          <w:ilvl w:val="0"/>
          <w:numId w:val="1"/>
        </w:numPr>
        <w:spacing w:before="0" w:after="0" w:line="264"/>
        <w:jc w:val="both"/>
      </w:pPr>
      <w:r>
        <w:rPr>
          <w:rFonts w:ascii="Times New Roman" w:hAnsi="Times New Roman"/>
          <w:b w:val="false"/>
          <w:i w:val="false"/>
          <w:color w:val="000000"/>
          <w:sz w:val="28"/>
        </w:rPr>
        <w:t>свободно оперировать понятиями: симметрия в пространстве, центр, ось и плоскость симметрии, центр, ось и плоскость симметрии фигуры;</w:t>
      </w:r>
    </w:p>
    <w:p>
      <w:pPr>
        <w:numPr>
          <w:ilvl w:val="0"/>
          <w:numId w:val="1"/>
        </w:numPr>
        <w:spacing w:before="0" w:after="0" w:line="264"/>
        <w:jc w:val="both"/>
      </w:pPr>
      <w:r>
        <w:rPr>
          <w:rFonts w:ascii="Times New Roman" w:hAnsi="Times New Roman"/>
          <w:b w:val="false"/>
          <w:i w:val="false"/>
          <w:color w:val="000000"/>
          <w:sz w:val="28"/>
        </w:rPr>
        <w:t>свободно оперировать понятиями, соответствующими векторам и координатам в пространстве;</w:t>
      </w:r>
    </w:p>
    <w:p>
      <w:pPr>
        <w:numPr>
          <w:ilvl w:val="0"/>
          <w:numId w:val="1"/>
        </w:numPr>
        <w:spacing w:before="0" w:after="0" w:line="264"/>
        <w:jc w:val="both"/>
      </w:pPr>
      <w:r>
        <w:rPr>
          <w:rFonts w:ascii="Times New Roman" w:hAnsi="Times New Roman"/>
          <w:b w:val="false"/>
          <w:i w:val="false"/>
          <w:color w:val="000000"/>
          <w:sz w:val="28"/>
        </w:rPr>
        <w:t>выполнять действия над векторами;</w:t>
      </w:r>
    </w:p>
    <w:p>
      <w:pPr>
        <w:numPr>
          <w:ilvl w:val="0"/>
          <w:numId w:val="1"/>
        </w:numPr>
        <w:spacing w:before="0" w:after="0" w:line="264"/>
        <w:jc w:val="both"/>
      </w:pPr>
      <w:r>
        <w:rPr>
          <w:rFonts w:ascii="Times New Roman" w:hAnsi="Times New Roman"/>
          <w:b w:val="false"/>
          <w:i w:val="false"/>
          <w:color w:val="000000"/>
          <w:sz w:val="28"/>
        </w:rPr>
        <w:t>решать задачи на доказательство математических отношений и нахождение геометрических величин, применяя известные методы при решении математических задач повышенного и высокого уровня сложности;</w:t>
      </w:r>
    </w:p>
    <w:p>
      <w:pPr>
        <w:numPr>
          <w:ilvl w:val="0"/>
          <w:numId w:val="1"/>
        </w:numPr>
        <w:spacing w:before="0" w:after="0" w:line="264"/>
        <w:jc w:val="both"/>
      </w:pPr>
      <w:r>
        <w:rPr>
          <w:rFonts w:ascii="Times New Roman" w:hAnsi="Times New Roman"/>
          <w:b w:val="false"/>
          <w:i w:val="false"/>
          <w:color w:val="000000"/>
          <w:sz w:val="28"/>
        </w:rPr>
        <w:t>применять простейшие программные средства и электронно-коммуникационные системы при решении стереометрических задач;</w:t>
      </w:r>
    </w:p>
    <w:p>
      <w:pPr>
        <w:numPr>
          <w:ilvl w:val="0"/>
          <w:numId w:val="1"/>
        </w:numPr>
        <w:spacing w:before="0" w:after="0" w:line="264"/>
        <w:jc w:val="both"/>
      </w:pPr>
      <w:r>
        <w:rPr>
          <w:rFonts w:ascii="Times New Roman" w:hAnsi="Times New Roman"/>
          <w:b w:val="false"/>
          <w:i w:val="false"/>
          <w:color w:val="000000"/>
          <w:sz w:val="28"/>
        </w:rPr>
        <w:t>извлекать, преобразовывать и интерпретировать информацию о пространственных геометрических фигурах, представленную на чертежах и рисунках;</w:t>
      </w:r>
    </w:p>
    <w:p>
      <w:pPr>
        <w:numPr>
          <w:ilvl w:val="0"/>
          <w:numId w:val="1"/>
        </w:numPr>
        <w:spacing w:before="0" w:after="0" w:line="264"/>
        <w:jc w:val="both"/>
      </w:pPr>
      <w:r>
        <w:rPr>
          <w:rFonts w:ascii="Times New Roman" w:hAnsi="Times New Roman"/>
          <w:b w:val="false"/>
          <w:i w:val="false"/>
          <w:color w:val="000000"/>
          <w:sz w:val="28"/>
        </w:rPr>
        <w:t>применять полученные знания на практике: сравнивать и анализировать реальные ситуации, применять изученные понятия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pPr>
        <w:numPr>
          <w:ilvl w:val="0"/>
          <w:numId w:val="1"/>
        </w:numPr>
        <w:spacing w:before="0" w:after="0" w:line="264"/>
        <w:jc w:val="both"/>
      </w:pPr>
      <w:r>
        <w:rPr>
          <w:rFonts w:ascii="Times New Roman" w:hAnsi="Times New Roman"/>
          <w:b w:val="false"/>
          <w:i w:val="false"/>
          <w:color w:val="000000"/>
          <w:sz w:val="28"/>
        </w:rPr>
        <w:t>иметь представления об основных этапах развития геометрии как составной части фундамента развития технологий.</w:t>
      </w:r>
    </w:p>
    <w:p>
      <w:pPr>
        <w:spacing w:before="0" w:after="0" w:line="264"/>
        <w:ind w:firstLine="600"/>
        <w:jc w:val="both"/>
      </w:pPr>
      <w:r>
        <w:rPr>
          <w:rFonts w:ascii="Times New Roman" w:hAnsi="Times New Roman"/>
          <w:b w:val="false"/>
          <w:i w:val="false"/>
          <w:color w:val="000000"/>
          <w:sz w:val="28"/>
        </w:rPr>
        <w:t xml:space="preserve">К концу </w:t>
      </w:r>
      <w:r>
        <w:rPr>
          <w:rFonts w:ascii="Times New Roman" w:hAnsi="Times New Roman"/>
          <w:b/>
          <w:i w:val="false"/>
          <w:color w:val="000000"/>
          <w:sz w:val="28"/>
        </w:rPr>
        <w:t>11 класса</w:t>
      </w:r>
      <w:r>
        <w:rPr>
          <w:rFonts w:ascii="Times New Roman" w:hAnsi="Times New Roman"/>
          <w:b w:val="false"/>
          <w:i w:val="false"/>
          <w:color w:val="000000"/>
          <w:sz w:val="28"/>
        </w:rPr>
        <w:t xml:space="preserve"> обучающийся научится:</w:t>
      </w:r>
    </w:p>
    <w:p>
      <w:pPr>
        <w:numPr>
          <w:ilvl w:val="0"/>
          <w:numId w:val="2"/>
        </w:numPr>
        <w:spacing w:before="0" w:after="0" w:line="264"/>
        <w:jc w:val="both"/>
      </w:pPr>
      <w:r>
        <w:rPr>
          <w:rFonts w:ascii="Times New Roman" w:hAnsi="Times New Roman"/>
          <w:b w:val="false"/>
          <w:i w:val="false"/>
          <w:color w:val="000000"/>
          <w:sz w:val="28"/>
        </w:rPr>
        <w:t>свободно оперировать понятиями, связанными с цилиндрической, конической и сферической поверхностями, объяснять способы получения;</w:t>
      </w:r>
    </w:p>
    <w:p>
      <w:pPr>
        <w:numPr>
          <w:ilvl w:val="0"/>
          <w:numId w:val="2"/>
        </w:numPr>
        <w:spacing w:before="0" w:after="0" w:line="264"/>
        <w:jc w:val="both"/>
      </w:pPr>
      <w:r>
        <w:rPr>
          <w:rFonts w:ascii="Times New Roman" w:hAnsi="Times New Roman"/>
          <w:b w:val="false"/>
          <w:i w:val="false"/>
          <w:color w:val="000000"/>
          <w:sz w:val="28"/>
        </w:rPr>
        <w:t>оперировать понятиями, связанными с телами вращения: цилиндром, конусом, сферой и шаром;</w:t>
      </w:r>
    </w:p>
    <w:p>
      <w:pPr>
        <w:numPr>
          <w:ilvl w:val="0"/>
          <w:numId w:val="2"/>
        </w:numPr>
        <w:spacing w:before="0" w:after="0" w:line="264"/>
        <w:jc w:val="both"/>
      </w:pPr>
      <w:r>
        <w:rPr>
          <w:rFonts w:ascii="Times New Roman" w:hAnsi="Times New Roman"/>
          <w:b w:val="false"/>
          <w:i w:val="false"/>
          <w:color w:val="000000"/>
          <w:sz w:val="28"/>
        </w:rPr>
        <w:t>распознавать тела вращения (цилиндр, конус, сфера и шар) и объяснять способы получения тел вращения;</w:t>
      </w:r>
    </w:p>
    <w:p>
      <w:pPr>
        <w:numPr>
          <w:ilvl w:val="0"/>
          <w:numId w:val="2"/>
        </w:numPr>
        <w:spacing w:before="0" w:after="0" w:line="264"/>
        <w:jc w:val="both"/>
      </w:pPr>
      <w:r>
        <w:rPr>
          <w:rFonts w:ascii="Times New Roman" w:hAnsi="Times New Roman"/>
          <w:b w:val="false"/>
          <w:i w:val="false"/>
          <w:color w:val="000000"/>
          <w:sz w:val="28"/>
        </w:rPr>
        <w:t>классифицировать взаимное расположение сферы и плоскости;</w:t>
      </w:r>
    </w:p>
    <w:p>
      <w:pPr>
        <w:numPr>
          <w:ilvl w:val="0"/>
          <w:numId w:val="2"/>
        </w:numPr>
        <w:spacing w:before="0" w:after="0" w:line="264"/>
        <w:jc w:val="both"/>
      </w:pPr>
      <w:r>
        <w:rPr>
          <w:rFonts w:ascii="Times New Roman" w:hAnsi="Times New Roman"/>
          <w:b w:val="false"/>
          <w:i w:val="false"/>
          <w:color w:val="000000"/>
          <w:sz w:val="28"/>
        </w:rPr>
        <w:t>вычислять величины элементов многогранников и тел вращения, объёмы и площади поверхностей многогранников и тел вращения, геометрических тел с применением формул;</w:t>
      </w:r>
    </w:p>
    <w:p>
      <w:pPr>
        <w:numPr>
          <w:ilvl w:val="0"/>
          <w:numId w:val="2"/>
        </w:numPr>
        <w:spacing w:before="0" w:after="0" w:line="264"/>
        <w:jc w:val="both"/>
      </w:pPr>
      <w:r>
        <w:rPr>
          <w:rFonts w:ascii="Times New Roman" w:hAnsi="Times New Roman"/>
          <w:b w:val="false"/>
          <w:i w:val="false"/>
          <w:color w:val="000000"/>
          <w:sz w:val="28"/>
        </w:rPr>
        <w:t>свободно оперировать понятиями, связанными с комбинациями тел вращения и многогранников: многогранник, вписанный в сферу и описанный около сферы, сфера, вписанная в многогранник или тело вращения;</w:t>
      </w:r>
    </w:p>
    <w:p>
      <w:pPr>
        <w:numPr>
          <w:ilvl w:val="0"/>
          <w:numId w:val="2"/>
        </w:numPr>
        <w:spacing w:before="0" w:after="0" w:line="264"/>
        <w:jc w:val="both"/>
      </w:pPr>
      <w:r>
        <w:rPr>
          <w:rFonts w:ascii="Times New Roman" w:hAnsi="Times New Roman"/>
          <w:b w:val="false"/>
          <w:i w:val="false"/>
          <w:color w:val="000000"/>
          <w:sz w:val="28"/>
        </w:rPr>
        <w:t>вычислять соотношения между площадями поверхностей и объёмами подобных тел;</w:t>
      </w:r>
    </w:p>
    <w:p>
      <w:pPr>
        <w:numPr>
          <w:ilvl w:val="0"/>
          <w:numId w:val="2"/>
        </w:numPr>
        <w:spacing w:before="0" w:after="0" w:line="264"/>
        <w:jc w:val="both"/>
      </w:pPr>
      <w:r>
        <w:rPr>
          <w:rFonts w:ascii="Times New Roman" w:hAnsi="Times New Roman"/>
          <w:b w:val="false"/>
          <w:i w:val="false"/>
          <w:color w:val="000000"/>
          <w:sz w:val="28"/>
        </w:rPr>
        <w:t>изображать изучаемые фигуры, выполнять (выносные) плоские чертежи из рисунков простых объёмных фигур: вид сверху, сбоку, снизу, строить сечения тел вращения;</w:t>
      </w:r>
    </w:p>
    <w:p>
      <w:pPr>
        <w:numPr>
          <w:ilvl w:val="0"/>
          <w:numId w:val="2"/>
        </w:numPr>
        <w:spacing w:before="0" w:after="0" w:line="264"/>
        <w:jc w:val="both"/>
      </w:pPr>
      <w:r>
        <w:rPr>
          <w:rFonts w:ascii="Times New Roman" w:hAnsi="Times New Roman"/>
          <w:b w:val="false"/>
          <w:i w:val="false"/>
          <w:color w:val="000000"/>
          <w:sz w:val="28"/>
        </w:rPr>
        <w:t>извлекать, интерпретировать и преобразовывать информацию о пространственных геометрических фигурах, представленную на чертежах и рисунках;</w:t>
      </w:r>
    </w:p>
    <w:p>
      <w:pPr>
        <w:numPr>
          <w:ilvl w:val="0"/>
          <w:numId w:val="2"/>
        </w:numPr>
        <w:spacing w:before="0" w:after="0" w:line="264"/>
        <w:jc w:val="both"/>
      </w:pPr>
      <w:r>
        <w:rPr>
          <w:rFonts w:ascii="Times New Roman" w:hAnsi="Times New Roman"/>
          <w:b w:val="false"/>
          <w:i w:val="false"/>
          <w:color w:val="000000"/>
          <w:sz w:val="28"/>
        </w:rPr>
        <w:t>свободно оперировать понятием вектор в пространстве;</w:t>
      </w:r>
    </w:p>
    <w:p>
      <w:pPr>
        <w:numPr>
          <w:ilvl w:val="0"/>
          <w:numId w:val="2"/>
        </w:numPr>
        <w:spacing w:before="0" w:after="0" w:line="264"/>
        <w:jc w:val="both"/>
      </w:pPr>
      <w:r>
        <w:rPr>
          <w:rFonts w:ascii="Times New Roman" w:hAnsi="Times New Roman"/>
          <w:b w:val="false"/>
          <w:i w:val="false"/>
          <w:color w:val="000000"/>
          <w:sz w:val="28"/>
        </w:rPr>
        <w:t>выполнять операции над векторами;</w:t>
      </w:r>
    </w:p>
    <w:p>
      <w:pPr>
        <w:numPr>
          <w:ilvl w:val="0"/>
          <w:numId w:val="2"/>
        </w:numPr>
        <w:spacing w:before="0" w:after="0" w:line="264"/>
        <w:jc w:val="both"/>
      </w:pPr>
      <w:r>
        <w:rPr>
          <w:rFonts w:ascii="Times New Roman" w:hAnsi="Times New Roman"/>
          <w:b w:val="false"/>
          <w:i w:val="false"/>
          <w:color w:val="000000"/>
          <w:sz w:val="28"/>
        </w:rPr>
        <w:t>задавать плоскость уравнением в декартовой системе координат;</w:t>
      </w:r>
    </w:p>
    <w:p>
      <w:pPr>
        <w:numPr>
          <w:ilvl w:val="0"/>
          <w:numId w:val="2"/>
        </w:numPr>
        <w:spacing w:before="0" w:after="0" w:line="264"/>
        <w:jc w:val="both"/>
      </w:pPr>
      <w:r>
        <w:rPr>
          <w:rFonts w:ascii="Times New Roman" w:hAnsi="Times New Roman"/>
          <w:b w:val="false"/>
          <w:i w:val="false"/>
          <w:color w:val="000000"/>
          <w:sz w:val="28"/>
        </w:rPr>
        <w:t>решать геометрические задачи на вычисление углов между прямыми и плоскостями, вычисление расстояний от точки до плоскости, в целом, на применение векторно-координатного метода при решении;</w:t>
      </w:r>
    </w:p>
    <w:p>
      <w:pPr>
        <w:numPr>
          <w:ilvl w:val="0"/>
          <w:numId w:val="2"/>
        </w:numPr>
        <w:spacing w:before="0" w:after="0" w:line="264"/>
        <w:jc w:val="both"/>
      </w:pPr>
      <w:r>
        <w:rPr>
          <w:rFonts w:ascii="Times New Roman" w:hAnsi="Times New Roman"/>
          <w:b w:val="false"/>
          <w:i w:val="false"/>
          <w:color w:val="000000"/>
          <w:sz w:val="28"/>
        </w:rPr>
        <w:t>свободно оперировать понятиями, связанными с движением в пространстве, знать свойства движений;</w:t>
      </w:r>
    </w:p>
    <w:p>
      <w:pPr>
        <w:numPr>
          <w:ilvl w:val="0"/>
          <w:numId w:val="2"/>
        </w:numPr>
        <w:spacing w:before="0" w:after="0" w:line="264"/>
        <w:jc w:val="both"/>
      </w:pPr>
      <w:r>
        <w:rPr>
          <w:rFonts w:ascii="Times New Roman" w:hAnsi="Times New Roman"/>
          <w:b w:val="false"/>
          <w:i w:val="false"/>
          <w:color w:val="000000"/>
          <w:sz w:val="28"/>
        </w:rPr>
        <w:t>выполнять изображения многогранников и тел вращения при параллельном переносе, центральной симметрии, зеркальной симметрии, при повороте вокруг прямой, преобразования подобия;</w:t>
      </w:r>
    </w:p>
    <w:p>
      <w:pPr>
        <w:numPr>
          <w:ilvl w:val="0"/>
          <w:numId w:val="2"/>
        </w:numPr>
        <w:spacing w:before="0" w:after="0" w:line="264"/>
        <w:jc w:val="both"/>
      </w:pPr>
      <w:r>
        <w:rPr>
          <w:rFonts w:ascii="Times New Roman" w:hAnsi="Times New Roman"/>
          <w:b w:val="false"/>
          <w:i w:val="false"/>
          <w:color w:val="000000"/>
          <w:sz w:val="28"/>
        </w:rPr>
        <w:t>строить сечения многогранников и тел вращения: сечения цилиндра (параллельно и перпендикулярно оси), сечения конуса (параллельные основанию и проходящие через вершину), сечения шара;</w:t>
      </w:r>
    </w:p>
    <w:p>
      <w:pPr>
        <w:numPr>
          <w:ilvl w:val="0"/>
          <w:numId w:val="2"/>
        </w:numPr>
        <w:spacing w:before="0" w:after="0" w:line="264"/>
        <w:jc w:val="both"/>
      </w:pPr>
      <w:r>
        <w:rPr>
          <w:rFonts w:ascii="Times New Roman" w:hAnsi="Times New Roman"/>
          <w:b w:val="false"/>
          <w:i w:val="false"/>
          <w:color w:val="000000"/>
          <w:sz w:val="28"/>
        </w:rPr>
        <w:t>использовать методы построения сечений: метод следов, метод внутреннего проектирования, метод переноса секущей плоскости;</w:t>
      </w:r>
    </w:p>
    <w:p>
      <w:pPr>
        <w:numPr>
          <w:ilvl w:val="0"/>
          <w:numId w:val="2"/>
        </w:numPr>
        <w:spacing w:before="0" w:after="0" w:line="264"/>
        <w:jc w:val="both"/>
      </w:pPr>
      <w:r>
        <w:rPr>
          <w:rFonts w:ascii="Times New Roman" w:hAnsi="Times New Roman"/>
          <w:b w:val="false"/>
          <w:i w:val="false"/>
          <w:color w:val="000000"/>
          <w:sz w:val="28"/>
        </w:rPr>
        <w:t>доказывать геометрические утверждения;</w:t>
      </w:r>
    </w:p>
    <w:p>
      <w:pPr>
        <w:numPr>
          <w:ilvl w:val="0"/>
          <w:numId w:val="2"/>
        </w:numPr>
        <w:spacing w:before="0" w:after="0" w:line="264"/>
        <w:jc w:val="both"/>
      </w:pPr>
      <w:r>
        <w:rPr>
          <w:rFonts w:ascii="Times New Roman" w:hAnsi="Times New Roman"/>
          <w:b w:val="false"/>
          <w:i w:val="false"/>
          <w:color w:val="000000"/>
          <w:sz w:val="28"/>
        </w:rPr>
        <w:t>применять геометрические факты для решения стереометрических задач, предполагающих несколько шагов решения, если условия применения заданы в явной и неявной форме;</w:t>
      </w:r>
    </w:p>
    <w:p>
      <w:pPr>
        <w:numPr>
          <w:ilvl w:val="0"/>
          <w:numId w:val="2"/>
        </w:numPr>
        <w:spacing w:before="0" w:after="0" w:line="264"/>
        <w:jc w:val="both"/>
      </w:pPr>
      <w:r>
        <w:rPr>
          <w:rFonts w:ascii="Times New Roman" w:hAnsi="Times New Roman"/>
          <w:b w:val="false"/>
          <w:i w:val="false"/>
          <w:color w:val="000000"/>
          <w:sz w:val="28"/>
        </w:rPr>
        <w:t>решать задачи на доказательство математических отношений и нахождение геометрических величин;</w:t>
      </w:r>
    </w:p>
    <w:p>
      <w:pPr>
        <w:numPr>
          <w:ilvl w:val="0"/>
          <w:numId w:val="2"/>
        </w:numPr>
        <w:spacing w:before="0" w:after="0" w:line="264"/>
        <w:jc w:val="both"/>
      </w:pPr>
      <w:r>
        <w:rPr>
          <w:rFonts w:ascii="Times New Roman" w:hAnsi="Times New Roman"/>
          <w:b w:val="false"/>
          <w:i w:val="false"/>
          <w:color w:val="000000"/>
          <w:sz w:val="28"/>
        </w:rPr>
        <w:t>применять программные средства и электронно-коммуникационные системы при решении стереометрических задач;</w:t>
      </w:r>
    </w:p>
    <w:p>
      <w:pPr>
        <w:numPr>
          <w:ilvl w:val="0"/>
          <w:numId w:val="2"/>
        </w:numPr>
        <w:spacing w:before="0" w:after="0" w:line="264"/>
        <w:jc w:val="both"/>
      </w:pPr>
      <w:r>
        <w:rPr>
          <w:rFonts w:ascii="Times New Roman" w:hAnsi="Times New Roman"/>
          <w:b w:val="false"/>
          <w:i w:val="false"/>
          <w:color w:val="000000"/>
          <w:sz w:val="28"/>
        </w:rPr>
        <w:t>применять полученные знания на практике: сравнивать, анализировать и оценивать реальные ситуации, применять изученные понятия, теоремы, свойства в процессе поиска решения математически сформулированной проблемы, моделировать реальные ситуации на языке геометрии, исследовать построенные модели с использованием геометрических понятий и теорем, аппарата алгебры, решать практические задачи, связанные с нахождением геометрических величин;</w:t>
      </w:r>
    </w:p>
    <w:p>
      <w:pPr>
        <w:numPr>
          <w:ilvl w:val="0"/>
          <w:numId w:val="2"/>
        </w:numPr>
        <w:spacing w:before="0" w:after="0" w:line="264"/>
        <w:jc w:val="both"/>
      </w:pPr>
      <w:r>
        <w:rPr>
          <w:rFonts w:ascii="Times New Roman" w:hAnsi="Times New Roman"/>
          <w:b w:val="false"/>
          <w:i w:val="false"/>
          <w:color w:val="000000"/>
          <w:sz w:val="28"/>
        </w:rPr>
        <w:t xml:space="preserve">иметь представления об основных этапах развития геометрии как составной части фундамента развития </w:t>
      </w:r>
      <w:r>
        <w:rPr>
          <w:rFonts w:ascii="Times New Roman" w:hAnsi="Times New Roman"/>
          <w:b w:val="false"/>
          <w:i w:val="false"/>
          <w:color w:val="000000"/>
          <w:sz w:val="28"/>
        </w:rPr>
        <w:t>технологий.</w:t>
      </w:r>
    </w:p>
    <w:bookmarkStart w:name="block-26846371" w:id="12"/>
    <w:p>
      <w:pPr>
        <w:sectPr>
          <w:pgSz w:w="11906" w:h="16383" w:orient="portrait"/>
        </w:sectPr>
      </w:pPr>
    </w:p>
    <w:bookmarkEnd w:id="12"/>
    <w:bookmarkEnd w:id="11"/>
    <w:bookmarkStart w:name="block-26846369" w:id="13"/>
    <w:p>
      <w:pPr>
        <w:spacing w:before="0" w:after="0"/>
        <w:ind w:left="120"/>
        <w:jc w:val="left"/>
      </w:pPr>
      <w:r>
        <w:rPr>
          <w:rFonts w:ascii="Times New Roman" w:hAnsi="Times New Roman"/>
          <w:b/>
          <w:i w:val="false"/>
          <w:color w:val="000000"/>
          <w:sz w:val="28"/>
        </w:rPr>
        <w:t xml:space="preserve"> ТЕМАТИЧЕСКОЕ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638"/>
        <w:gridCol w:w="3040"/>
        <w:gridCol w:w="1356"/>
        <w:gridCol w:w="2382"/>
        <w:gridCol w:w="2509"/>
        <w:gridCol w:w="3669"/>
      </w:tblGrid>
      <w:tr>
        <w:trPr>
          <w:trHeight w:val="300" w:hRule="atLeast"/>
          <w:trHeight w:val="144" w:hRule="atLeast"/>
        </w:trPr>
        <w:tc>
          <w:tcPr>
            <w:tcW w:w="44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5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94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66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756"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Введение в стереометрию</w:t>
            </w:r>
          </w:p>
        </w:tc>
        <w:tc>
          <w:tcPr>
            <w:tcW w:w="9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23 </w:t>
            </w:r>
          </w:p>
        </w:tc>
        <w:tc>
          <w:tcPr>
            <w:tcW w:w="16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6" w:type="dxa"/>
            <w:tcBorders/>
            <w:tcMar>
              <w:top w:w="50" w:type="dxa"/>
              <w:left w:w="100" w:type="dxa"/>
            </w:tcMar>
            <w:vAlign w:val="center"/>
          </w:tcPr>
          <w:p>
            <w:pPr>
              <w:spacing w:before="0" w:after="0" w:line="276"/>
              <w:ind w:left="135"/>
              <w:jc w:val="center"/>
            </w:pPr>
          </w:p>
        </w:tc>
        <w:tc>
          <w:tcPr>
            <w:tcW w:w="2568" w:type="dxa"/>
            <w:tcBorders/>
            <w:tcMar>
              <w:top w:w="50" w:type="dxa"/>
              <w:left w:w="100" w:type="dxa"/>
            </w:tcMar>
            <w:vAlign w:val="center"/>
          </w:tcPr>
          <w:p>
            <w:pPr>
              <w:spacing w:before="0" w:after="0"/>
              <w:ind w:left="135"/>
              <w:jc w:val="left"/>
            </w:pPr>
          </w:p>
        </w:tc>
      </w:tr>
      <w:tr>
        <w:trPr>
          <w:trHeight w:val="1095" w:hRule="atLeast"/>
          <w:trHeight w:val="144" w:hRule="atLeast"/>
        </w:trPr>
        <w:tc>
          <w:tcPr>
            <w:tcW w:w="4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Взаимное расположение прямых в пространстве</w:t>
            </w:r>
          </w:p>
        </w:tc>
        <w:tc>
          <w:tcPr>
            <w:tcW w:w="9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6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6" w:type="dxa"/>
            <w:tcBorders/>
            <w:tcMar>
              <w:top w:w="50" w:type="dxa"/>
              <w:left w:w="100" w:type="dxa"/>
            </w:tcMar>
            <w:vAlign w:val="center"/>
          </w:tcPr>
          <w:p>
            <w:pPr>
              <w:spacing w:before="0" w:after="0" w:line="276"/>
              <w:ind w:left="135"/>
              <w:jc w:val="center"/>
            </w:pPr>
          </w:p>
        </w:tc>
        <w:tc>
          <w:tcPr>
            <w:tcW w:w="2568" w:type="dxa"/>
            <w:tcBorders/>
            <w:tcMar>
              <w:top w:w="50" w:type="dxa"/>
              <w:left w:w="100" w:type="dxa"/>
            </w:tcMar>
            <w:vAlign w:val="center"/>
          </w:tcPr>
          <w:p>
            <w:pPr>
              <w:spacing w:before="0" w:after="0"/>
              <w:ind w:left="135"/>
              <w:jc w:val="left"/>
            </w:pPr>
          </w:p>
        </w:tc>
      </w:tr>
      <w:tr>
        <w:trPr>
          <w:trHeight w:val="825" w:hRule="atLeast"/>
          <w:trHeight w:val="144" w:hRule="atLeast"/>
        </w:trPr>
        <w:tc>
          <w:tcPr>
            <w:tcW w:w="4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Параллельность прямых и плоскостей в пространстве</w:t>
            </w:r>
          </w:p>
        </w:tc>
        <w:tc>
          <w:tcPr>
            <w:tcW w:w="9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67" w:type="dxa"/>
            <w:tcBorders/>
            <w:tcMar>
              <w:top w:w="50" w:type="dxa"/>
              <w:left w:w="100" w:type="dxa"/>
            </w:tcMar>
            <w:vAlign w:val="center"/>
          </w:tcPr>
          <w:p>
            <w:pPr>
              <w:spacing w:before="0" w:after="0" w:line="276"/>
              <w:ind w:left="135"/>
              <w:jc w:val="center"/>
            </w:pPr>
          </w:p>
        </w:tc>
        <w:tc>
          <w:tcPr>
            <w:tcW w:w="1756" w:type="dxa"/>
            <w:tcBorders/>
            <w:tcMar>
              <w:top w:w="50" w:type="dxa"/>
              <w:left w:w="100" w:type="dxa"/>
            </w:tcMar>
            <w:vAlign w:val="center"/>
          </w:tcPr>
          <w:p>
            <w:pPr>
              <w:spacing w:before="0" w:after="0" w:line="276"/>
              <w:ind w:left="135"/>
              <w:jc w:val="center"/>
            </w:pPr>
          </w:p>
        </w:tc>
        <w:tc>
          <w:tcPr>
            <w:tcW w:w="2568" w:type="dxa"/>
            <w:tcBorders/>
            <w:tcMar>
              <w:top w:w="50" w:type="dxa"/>
              <w:left w:w="100" w:type="dxa"/>
            </w:tcMar>
            <w:vAlign w:val="center"/>
          </w:tcPr>
          <w:p>
            <w:pPr>
              <w:spacing w:before="0" w:after="0"/>
              <w:ind w:left="135"/>
              <w:jc w:val="left"/>
            </w:pPr>
          </w:p>
        </w:tc>
      </w:tr>
      <w:tr>
        <w:trPr>
          <w:trHeight w:val="825" w:hRule="atLeast"/>
          <w:trHeight w:val="144" w:hRule="atLeast"/>
        </w:trPr>
        <w:tc>
          <w:tcPr>
            <w:tcW w:w="4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Перпендикулярность прямых и плоскостей в пространстве</w:t>
            </w:r>
          </w:p>
        </w:tc>
        <w:tc>
          <w:tcPr>
            <w:tcW w:w="9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25 </w:t>
            </w:r>
          </w:p>
        </w:tc>
        <w:tc>
          <w:tcPr>
            <w:tcW w:w="1667" w:type="dxa"/>
            <w:tcBorders/>
            <w:tcMar>
              <w:top w:w="50" w:type="dxa"/>
              <w:left w:w="100" w:type="dxa"/>
            </w:tcMar>
            <w:vAlign w:val="center"/>
          </w:tcPr>
          <w:p>
            <w:pPr>
              <w:spacing w:before="0" w:after="0" w:line="276"/>
              <w:ind w:left="135"/>
              <w:jc w:val="center"/>
            </w:pPr>
          </w:p>
        </w:tc>
        <w:tc>
          <w:tcPr>
            <w:tcW w:w="1756" w:type="dxa"/>
            <w:tcBorders/>
            <w:tcMar>
              <w:top w:w="50" w:type="dxa"/>
              <w:left w:w="100" w:type="dxa"/>
            </w:tcMar>
            <w:vAlign w:val="center"/>
          </w:tcPr>
          <w:p>
            <w:pPr>
              <w:spacing w:before="0" w:after="0" w:line="276"/>
              <w:ind w:left="135"/>
              <w:jc w:val="center"/>
            </w:pPr>
          </w:p>
        </w:tc>
        <w:tc>
          <w:tcPr>
            <w:tcW w:w="2568" w:type="dxa"/>
            <w:tcBorders/>
            <w:tcMar>
              <w:top w:w="50" w:type="dxa"/>
              <w:left w:w="100" w:type="dxa"/>
            </w:tcMar>
            <w:vAlign w:val="center"/>
          </w:tcPr>
          <w:p>
            <w:pPr>
              <w:spacing w:before="0" w:after="0"/>
              <w:ind w:left="135"/>
              <w:jc w:val="left"/>
            </w:pPr>
          </w:p>
        </w:tc>
      </w:tr>
      <w:tr>
        <w:trPr>
          <w:trHeight w:val="300" w:hRule="atLeast"/>
          <w:trHeight w:val="144" w:hRule="atLeast"/>
        </w:trPr>
        <w:tc>
          <w:tcPr>
            <w:tcW w:w="4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Углы и расстояния</w:t>
            </w:r>
          </w:p>
        </w:tc>
        <w:tc>
          <w:tcPr>
            <w:tcW w:w="9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16 </w:t>
            </w:r>
          </w:p>
        </w:tc>
        <w:tc>
          <w:tcPr>
            <w:tcW w:w="16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6" w:type="dxa"/>
            <w:tcBorders/>
            <w:tcMar>
              <w:top w:w="50" w:type="dxa"/>
              <w:left w:w="100" w:type="dxa"/>
            </w:tcMar>
            <w:vAlign w:val="center"/>
          </w:tcPr>
          <w:p>
            <w:pPr>
              <w:spacing w:before="0" w:after="0" w:line="276"/>
              <w:ind w:left="135"/>
              <w:jc w:val="center"/>
            </w:pPr>
          </w:p>
        </w:tc>
        <w:tc>
          <w:tcPr>
            <w:tcW w:w="2568" w:type="dxa"/>
            <w:tcBorders/>
            <w:tcMar>
              <w:top w:w="50" w:type="dxa"/>
              <w:left w:w="100" w:type="dxa"/>
            </w:tcMar>
            <w:vAlign w:val="center"/>
          </w:tcPr>
          <w:p>
            <w:pPr>
              <w:spacing w:before="0" w:after="0"/>
              <w:ind w:left="135"/>
              <w:jc w:val="left"/>
            </w:pPr>
          </w:p>
        </w:tc>
      </w:tr>
      <w:tr>
        <w:trPr>
          <w:trHeight w:val="300" w:hRule="atLeast"/>
          <w:trHeight w:val="144" w:hRule="atLeast"/>
        </w:trPr>
        <w:tc>
          <w:tcPr>
            <w:tcW w:w="4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Многогранники</w:t>
            </w:r>
          </w:p>
        </w:tc>
        <w:tc>
          <w:tcPr>
            <w:tcW w:w="9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7 </w:t>
            </w:r>
          </w:p>
        </w:tc>
        <w:tc>
          <w:tcPr>
            <w:tcW w:w="16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756" w:type="dxa"/>
            <w:tcBorders/>
            <w:tcMar>
              <w:top w:w="50" w:type="dxa"/>
              <w:left w:w="100" w:type="dxa"/>
            </w:tcMar>
            <w:vAlign w:val="center"/>
          </w:tcPr>
          <w:p>
            <w:pPr>
              <w:spacing w:before="0" w:after="0" w:line="276"/>
              <w:ind w:left="135"/>
              <w:jc w:val="center"/>
            </w:pPr>
          </w:p>
        </w:tc>
        <w:tc>
          <w:tcPr>
            <w:tcW w:w="2568" w:type="dxa"/>
            <w:tcBorders/>
            <w:tcMar>
              <w:top w:w="50" w:type="dxa"/>
              <w:left w:w="100" w:type="dxa"/>
            </w:tcMar>
            <w:vAlign w:val="center"/>
          </w:tcPr>
          <w:p>
            <w:pPr>
              <w:spacing w:before="0" w:after="0"/>
              <w:ind w:left="135"/>
              <w:jc w:val="left"/>
            </w:pPr>
          </w:p>
        </w:tc>
      </w:tr>
      <w:tr>
        <w:trPr>
          <w:trHeight w:val="555" w:hRule="atLeast"/>
          <w:trHeight w:val="144" w:hRule="atLeast"/>
        </w:trPr>
        <w:tc>
          <w:tcPr>
            <w:tcW w:w="4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Векторы в пространстве</w:t>
            </w:r>
          </w:p>
        </w:tc>
        <w:tc>
          <w:tcPr>
            <w:tcW w:w="9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12 </w:t>
            </w:r>
          </w:p>
        </w:tc>
        <w:tc>
          <w:tcPr>
            <w:tcW w:w="1667" w:type="dxa"/>
            <w:tcBorders/>
            <w:tcMar>
              <w:top w:w="50" w:type="dxa"/>
              <w:left w:w="100" w:type="dxa"/>
            </w:tcMar>
            <w:vAlign w:val="center"/>
          </w:tcPr>
          <w:p>
            <w:pPr>
              <w:spacing w:before="0" w:after="0" w:line="276"/>
              <w:ind w:left="135"/>
              <w:jc w:val="center"/>
            </w:pPr>
          </w:p>
        </w:tc>
        <w:tc>
          <w:tcPr>
            <w:tcW w:w="1756" w:type="dxa"/>
            <w:tcBorders/>
            <w:tcMar>
              <w:top w:w="50" w:type="dxa"/>
              <w:left w:w="100" w:type="dxa"/>
            </w:tcMar>
            <w:vAlign w:val="center"/>
          </w:tcPr>
          <w:p>
            <w:pPr>
              <w:spacing w:before="0" w:after="0" w:line="276"/>
              <w:ind w:left="135"/>
              <w:jc w:val="center"/>
            </w:pPr>
          </w:p>
        </w:tc>
        <w:tc>
          <w:tcPr>
            <w:tcW w:w="2568" w:type="dxa"/>
            <w:tcBorders/>
            <w:tcMar>
              <w:top w:w="50" w:type="dxa"/>
              <w:left w:w="100" w:type="dxa"/>
            </w:tcMar>
            <w:vAlign w:val="center"/>
          </w:tcPr>
          <w:p>
            <w:pPr>
              <w:spacing w:before="0" w:after="0"/>
              <w:ind w:left="135"/>
              <w:jc w:val="left"/>
            </w:pPr>
          </w:p>
        </w:tc>
      </w:tr>
      <w:tr>
        <w:trPr>
          <w:trHeight w:val="1095" w:hRule="atLeast"/>
          <w:trHeight w:val="144" w:hRule="atLeast"/>
        </w:trPr>
        <w:tc>
          <w:tcPr>
            <w:tcW w:w="446"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и систематизация знаний</w:t>
            </w:r>
          </w:p>
        </w:tc>
        <w:tc>
          <w:tcPr>
            <w:tcW w:w="94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6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756" w:type="dxa"/>
            <w:tcBorders/>
            <w:tcMar>
              <w:top w:w="50" w:type="dxa"/>
              <w:left w:w="100" w:type="dxa"/>
            </w:tcMar>
            <w:vAlign w:val="center"/>
          </w:tcPr>
          <w:p>
            <w:pPr>
              <w:spacing w:before="0" w:after="0" w:line="276"/>
              <w:ind w:left="135"/>
              <w:jc w:val="center"/>
            </w:pPr>
          </w:p>
        </w:tc>
        <w:tc>
          <w:tcPr>
            <w:tcW w:w="2568"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49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66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756"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568" w:type="dxa"/>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694"/>
        <w:gridCol w:w="2400"/>
        <w:gridCol w:w="1453"/>
        <w:gridCol w:w="2494"/>
        <w:gridCol w:w="2614"/>
        <w:gridCol w:w="3939"/>
      </w:tblGrid>
      <w:tr>
        <w:trPr>
          <w:trHeight w:val="300" w:hRule="atLeast"/>
          <w:trHeight w:val="144" w:hRule="atLeast"/>
        </w:trPr>
        <w:tc>
          <w:tcPr>
            <w:tcW w:w="485"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2640"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Наименование разделов и тем программы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2757"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570"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1017"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74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829"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r>
      <w:tr>
        <w:trPr>
          <w:trHeight w:val="555" w:hRule="atLeast"/>
          <w:trHeight w:val="144" w:hRule="atLeast"/>
        </w:trPr>
        <w:tc>
          <w:tcPr>
            <w:tcW w:w="4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Аналитическая геометрия</w:t>
            </w:r>
          </w:p>
        </w:tc>
        <w:tc>
          <w:tcPr>
            <w:tcW w:w="10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7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9" w:type="dxa"/>
            <w:tcBorders/>
            <w:tcMar>
              <w:top w:w="50" w:type="dxa"/>
              <w:left w:w="100" w:type="dxa"/>
            </w:tcMar>
            <w:vAlign w:val="center"/>
          </w:tcPr>
          <w:p>
            <w:pPr>
              <w:spacing w:before="0" w:after="0" w:line="276"/>
              <w:ind w:left="135"/>
              <w:jc w:val="center"/>
            </w:pPr>
          </w:p>
        </w:tc>
        <w:tc>
          <w:tcPr>
            <w:tcW w:w="2757" w:type="dxa"/>
            <w:tcBorders/>
            <w:tcMar>
              <w:top w:w="50" w:type="dxa"/>
              <w:left w:w="100" w:type="dxa"/>
            </w:tcMar>
            <w:vAlign w:val="center"/>
          </w:tcPr>
          <w:p>
            <w:pPr>
              <w:spacing w:before="0" w:after="0"/>
              <w:ind w:left="135"/>
              <w:jc w:val="left"/>
            </w:pPr>
          </w:p>
        </w:tc>
      </w:tr>
      <w:tr>
        <w:trPr>
          <w:trHeight w:val="1095" w:hRule="atLeast"/>
          <w:trHeight w:val="144" w:hRule="atLeast"/>
        </w:trPr>
        <w:tc>
          <w:tcPr>
            <w:tcW w:w="4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и систематизация знаний</w:t>
            </w:r>
          </w:p>
        </w:tc>
        <w:tc>
          <w:tcPr>
            <w:tcW w:w="10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15 </w:t>
            </w:r>
          </w:p>
        </w:tc>
        <w:tc>
          <w:tcPr>
            <w:tcW w:w="17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9" w:type="dxa"/>
            <w:tcBorders/>
            <w:tcMar>
              <w:top w:w="50" w:type="dxa"/>
              <w:left w:w="100" w:type="dxa"/>
            </w:tcMar>
            <w:vAlign w:val="center"/>
          </w:tcPr>
          <w:p>
            <w:pPr>
              <w:spacing w:before="0" w:after="0" w:line="276"/>
              <w:ind w:left="135"/>
              <w:jc w:val="center"/>
            </w:pPr>
          </w:p>
        </w:tc>
        <w:tc>
          <w:tcPr>
            <w:tcW w:w="2757" w:type="dxa"/>
            <w:tcBorders/>
            <w:tcMar>
              <w:top w:w="50" w:type="dxa"/>
              <w:left w:w="100" w:type="dxa"/>
            </w:tcMar>
            <w:vAlign w:val="center"/>
          </w:tcPr>
          <w:p>
            <w:pPr>
              <w:spacing w:before="0" w:after="0"/>
              <w:ind w:left="135"/>
              <w:jc w:val="left"/>
            </w:pPr>
          </w:p>
        </w:tc>
      </w:tr>
      <w:tr>
        <w:trPr>
          <w:trHeight w:val="555" w:hRule="atLeast"/>
          <w:trHeight w:val="144" w:hRule="atLeast"/>
        </w:trPr>
        <w:tc>
          <w:tcPr>
            <w:tcW w:w="4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Объём многогранника</w:t>
            </w:r>
          </w:p>
        </w:tc>
        <w:tc>
          <w:tcPr>
            <w:tcW w:w="10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17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9" w:type="dxa"/>
            <w:tcBorders/>
            <w:tcMar>
              <w:top w:w="50" w:type="dxa"/>
              <w:left w:w="100" w:type="dxa"/>
            </w:tcMar>
            <w:vAlign w:val="center"/>
          </w:tcPr>
          <w:p>
            <w:pPr>
              <w:spacing w:before="0" w:after="0" w:line="276"/>
              <w:ind w:left="135"/>
              <w:jc w:val="center"/>
            </w:pPr>
          </w:p>
        </w:tc>
        <w:tc>
          <w:tcPr>
            <w:tcW w:w="2757" w:type="dxa"/>
            <w:tcBorders/>
            <w:tcMar>
              <w:top w:w="50" w:type="dxa"/>
              <w:left w:w="100" w:type="dxa"/>
            </w:tcMar>
            <w:vAlign w:val="center"/>
          </w:tcPr>
          <w:p>
            <w:pPr>
              <w:spacing w:before="0" w:after="0"/>
              <w:ind w:left="135"/>
              <w:jc w:val="left"/>
            </w:pPr>
          </w:p>
        </w:tc>
      </w:tr>
      <w:tr>
        <w:trPr>
          <w:trHeight w:val="300" w:hRule="atLeast"/>
          <w:trHeight w:val="144" w:hRule="atLeast"/>
        </w:trPr>
        <w:tc>
          <w:tcPr>
            <w:tcW w:w="4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Тела вращения</w:t>
            </w:r>
          </w:p>
        </w:tc>
        <w:tc>
          <w:tcPr>
            <w:tcW w:w="10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24 </w:t>
            </w:r>
          </w:p>
        </w:tc>
        <w:tc>
          <w:tcPr>
            <w:tcW w:w="17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9" w:type="dxa"/>
            <w:tcBorders/>
            <w:tcMar>
              <w:top w:w="50" w:type="dxa"/>
              <w:left w:w="100" w:type="dxa"/>
            </w:tcMar>
            <w:vAlign w:val="center"/>
          </w:tcPr>
          <w:p>
            <w:pPr>
              <w:spacing w:before="0" w:after="0" w:line="276"/>
              <w:ind w:left="135"/>
              <w:jc w:val="center"/>
            </w:pPr>
          </w:p>
        </w:tc>
        <w:tc>
          <w:tcPr>
            <w:tcW w:w="2757" w:type="dxa"/>
            <w:tcBorders/>
            <w:tcMar>
              <w:top w:w="50" w:type="dxa"/>
              <w:left w:w="100" w:type="dxa"/>
            </w:tcMar>
            <w:vAlign w:val="center"/>
          </w:tcPr>
          <w:p>
            <w:pPr>
              <w:spacing w:before="0" w:after="0"/>
              <w:ind w:left="135"/>
              <w:jc w:val="left"/>
            </w:pPr>
          </w:p>
        </w:tc>
      </w:tr>
      <w:tr>
        <w:trPr>
          <w:trHeight w:val="1230" w:hRule="atLeast"/>
          <w:trHeight w:val="144" w:hRule="atLeast"/>
        </w:trPr>
        <w:tc>
          <w:tcPr>
            <w:tcW w:w="4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Площади поверхности и объёмы круглых тел</w:t>
            </w:r>
          </w:p>
        </w:tc>
        <w:tc>
          <w:tcPr>
            <w:tcW w:w="10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9 </w:t>
            </w:r>
          </w:p>
        </w:tc>
        <w:tc>
          <w:tcPr>
            <w:tcW w:w="17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9" w:type="dxa"/>
            <w:tcBorders/>
            <w:tcMar>
              <w:top w:w="50" w:type="dxa"/>
              <w:left w:w="100" w:type="dxa"/>
            </w:tcMar>
            <w:vAlign w:val="center"/>
          </w:tcPr>
          <w:p>
            <w:pPr>
              <w:spacing w:before="0" w:after="0" w:line="276"/>
              <w:ind w:left="135"/>
              <w:jc w:val="center"/>
            </w:pPr>
          </w:p>
        </w:tc>
        <w:tc>
          <w:tcPr>
            <w:tcW w:w="2757" w:type="dxa"/>
            <w:tcBorders/>
            <w:tcMar>
              <w:top w:w="50" w:type="dxa"/>
              <w:left w:w="100" w:type="dxa"/>
            </w:tcMar>
            <w:vAlign w:val="center"/>
          </w:tcPr>
          <w:p>
            <w:pPr>
              <w:spacing w:before="0" w:after="0"/>
              <w:ind w:left="135"/>
              <w:jc w:val="left"/>
            </w:pPr>
          </w:p>
        </w:tc>
      </w:tr>
      <w:tr>
        <w:trPr>
          <w:trHeight w:val="300" w:hRule="atLeast"/>
          <w:trHeight w:val="144" w:hRule="atLeast"/>
        </w:trPr>
        <w:tc>
          <w:tcPr>
            <w:tcW w:w="4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Движения</w:t>
            </w:r>
          </w:p>
        </w:tc>
        <w:tc>
          <w:tcPr>
            <w:tcW w:w="10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5 </w:t>
            </w:r>
          </w:p>
        </w:tc>
        <w:tc>
          <w:tcPr>
            <w:tcW w:w="17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829" w:type="dxa"/>
            <w:tcBorders/>
            <w:tcMar>
              <w:top w:w="50" w:type="dxa"/>
              <w:left w:w="100" w:type="dxa"/>
            </w:tcMar>
            <w:vAlign w:val="center"/>
          </w:tcPr>
          <w:p>
            <w:pPr>
              <w:spacing w:before="0" w:after="0" w:line="276"/>
              <w:ind w:left="135"/>
              <w:jc w:val="center"/>
            </w:pPr>
          </w:p>
        </w:tc>
        <w:tc>
          <w:tcPr>
            <w:tcW w:w="2757" w:type="dxa"/>
            <w:tcBorders/>
            <w:tcMar>
              <w:top w:w="50" w:type="dxa"/>
              <w:left w:w="100" w:type="dxa"/>
            </w:tcMar>
            <w:vAlign w:val="center"/>
          </w:tcPr>
          <w:p>
            <w:pPr>
              <w:spacing w:before="0" w:after="0"/>
              <w:ind w:left="135"/>
              <w:jc w:val="left"/>
            </w:pPr>
          </w:p>
        </w:tc>
      </w:tr>
      <w:tr>
        <w:trPr>
          <w:trHeight w:val="1095" w:hRule="atLeast"/>
          <w:trHeight w:val="144" w:hRule="atLeast"/>
        </w:trPr>
        <w:tc>
          <w:tcPr>
            <w:tcW w:w="485"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2640"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и систематизация знаний</w:t>
            </w:r>
          </w:p>
        </w:tc>
        <w:tc>
          <w:tcPr>
            <w:tcW w:w="1017"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17 </w:t>
            </w:r>
          </w:p>
        </w:tc>
        <w:tc>
          <w:tcPr>
            <w:tcW w:w="17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2 </w:t>
            </w:r>
          </w:p>
        </w:tc>
        <w:tc>
          <w:tcPr>
            <w:tcW w:w="1829" w:type="dxa"/>
            <w:tcBorders/>
            <w:tcMar>
              <w:top w:w="50" w:type="dxa"/>
              <w:left w:w="100" w:type="dxa"/>
            </w:tcMar>
            <w:vAlign w:val="center"/>
          </w:tcPr>
          <w:p>
            <w:pPr>
              <w:spacing w:before="0" w:after="0" w:line="276"/>
              <w:ind w:left="135"/>
              <w:jc w:val="center"/>
            </w:pPr>
          </w:p>
        </w:tc>
        <w:tc>
          <w:tcPr>
            <w:tcW w:w="2757"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59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74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829"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2757" w:type="dxa"/>
            <w:tcBorders/>
            <w:tcMar>
              <w:top w:w="50" w:type="dxa"/>
              <w:left w:w="100" w:type="dxa"/>
            </w:tcMar>
            <w:vAlign w:val="center"/>
          </w:tcPr>
          <w:p>
            <w:pPr>
              <w:jc w:val="left"/>
            </w:pPr>
          </w:p>
        </w:tc>
      </w:tr>
    </w:tbl>
    <w:p>
      <w:pPr>
        <w:sectPr>
          <w:pgSz w:w="16383" w:h="11906" w:orient="landscape"/>
        </w:sectPr>
      </w:pPr>
    </w:p>
    <w:bookmarkStart w:name="block-26846369" w:id="14"/>
    <w:p>
      <w:pPr>
        <w:sectPr>
          <w:pgSz w:w="16383" w:h="11906" w:orient="landscape"/>
        </w:sectPr>
      </w:pPr>
    </w:p>
    <w:bookmarkEnd w:id="14"/>
    <w:bookmarkEnd w:id="13"/>
    <w:bookmarkStart w:name="block-26846370" w:id="15"/>
    <w:p>
      <w:pPr>
        <w:spacing w:before="0" w:after="0"/>
        <w:ind w:left="120"/>
        <w:jc w:val="left"/>
      </w:pPr>
      <w:r>
        <w:rPr>
          <w:rFonts w:ascii="Times New Roman" w:hAnsi="Times New Roman"/>
          <w:b/>
          <w:i w:val="false"/>
          <w:color w:val="000000"/>
          <w:sz w:val="28"/>
        </w:rPr>
        <w:t xml:space="preserve"> ПОУРОЧНОЕ ПЛАНИРОВАНИЕ </w:t>
      </w:r>
    </w:p>
    <w:p>
      <w:pPr>
        <w:spacing w:before="0" w:after="0"/>
        <w:ind w:left="120"/>
        <w:jc w:val="left"/>
      </w:pPr>
      <w:r>
        <w:rPr>
          <w:rFonts w:ascii="Times New Roman" w:hAnsi="Times New Roman"/>
          <w:b/>
          <w:i w:val="false"/>
          <w:color w:val="000000"/>
          <w:sz w:val="28"/>
        </w:rPr>
        <w:t xml:space="preserve"> 10 КЛАСС </w:t>
      </w:r>
    </w:p>
    <w:tbl>
      <w:tblPr>
        <w:tblW w:w="0" w:type="auto"/>
        <w:tblCellSpacing w:w="20" w:type="nil"/>
        <w:tblBorders>
          <w:top w:val="single"/>
          <w:left w:val="single"/>
          <w:bottom w:val="single"/>
          <w:right w:val="single"/>
          <w:insideH w:val="single"/>
          <w:insideV w:val="single"/>
        </w:tblBorders>
      </w:tblPr>
      <w:tblGrid>
        <w:gridCol w:w="648"/>
        <w:gridCol w:w="3040"/>
        <w:gridCol w:w="1137"/>
        <w:gridCol w:w="2127"/>
        <w:gridCol w:w="2272"/>
        <w:gridCol w:w="1603"/>
        <w:gridCol w:w="2767"/>
      </w:tblGrid>
      <w:tr>
        <w:trPr>
          <w:trHeight w:val="300" w:hRule="atLeast"/>
          <w:trHeight w:val="144" w:hRule="atLeast"/>
        </w:trPr>
        <w:tc>
          <w:tcPr>
            <w:tcW w:w="45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344"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22"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36"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79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488"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59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 xml:space="preserve">Основные правила изображения на рисунке плоскости, параллельных прямых (отрезков), середины отрезка </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Понятия стереометрии: точка, прямая, плоскость, пространство. Основные правила изображения на рисунке плоскости, параллельных прямых (отрезков), середины отрезка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Понятия: пересекающиеся плоскости, пересекающиеся прямая и плоскость; полупространство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Понятия: пересекающиеся плоскости, пересекающиеся прямая и плоскость; полупространство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Многогранники, изображение простейших пространственных фигур, несуществующих объектов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38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Многогранники, изображение простейших пространственных фигур, несуществующих объектов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Аксиомы стереометрии и первые следствия из них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Аксиомы стереометрии и первые следствия из них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Аксиомы стереометрии и первые следствия из них. Способы задания прямых и плоскостей в пространстве. Обозначения прямых и плоскостей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51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сечений пирамиды, куба и призмы, которые проходят через их рёбра. Изображение пересечения полученных плоскостей. Раскрашивание построенных сечений разными цветами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51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сечений пирамиды, куба и призмы, которые проходят через их рёбра. Изображение пересечения полученных плоскостей. Раскрашивание построенных сечений разными цветами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51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сечений пирамиды, куба и призмы, которые проходят через их рёбра. Изображение пересечения полученных плоскостей. Раскрашивание построенных сечений разными цветами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51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Изображение сечений пирамиды, куба и призмы, которые проходят через их рёбра. Изображение пересечения полученных плоскостей. Раскрашивание построенных сечений разными цветами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 следов для построения сечений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 следов для построения сечений. Свойства пересечений прямых и плоскостей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Метод следов для построения сечений. Свойства пересечений прямых и плоскостей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сечений в пирамиде, кубе по трём точкам на рёбрах. Создание выносных чертежей и запись шагов построения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сечений в пирамиде, кубе по трём точкам на рёбрах. Создание выносных чертежей и запись шагов построения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сечений в пирамиде, кубе по трём точкам на рёбрах. Создание выносных чертежей и запись шагов построения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0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сечений в пирамиде, кубе по трём точкам на рёбрах. Создание выносных чертежей и запись шагов построения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планиметрии: Теорема о пропорциональных отрезках. Подобие треугольников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планиметрии: Теорема Менелая. Расчеты в сечениях на выносных чертежах. История развития планиметрии и стереометрии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"Аксиомы стереометрии. Сечения"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97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Взаимное расположение прямых в пространстве. Скрещивающиеся прямые. Признаки скрещивающихся прямых. Параллельные прямые в пространстве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51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о существовании и единственности прямой параллельной данной прямой, проходящей через точку пространства и не лежащей на данной прямой. Лемма о пересечении параллельных прямых плоскостью</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Параллельность трех прямых. Теорема о трёх параллельных прямых. Теорема о скрещивающихся прямых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6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Параллельное проектирование. Основные свойства параллельного проектирования. Изображение разных фигур в параллельной проекции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Центральная проекция. Угол с сонаправленными сторонами. Угол между прямыми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на доказательство и исследование, связанные с расположением прямых в пространстве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7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Понятия: параллельность прямой и плоскости в пространстве. Признак параллельности прямой и плоскости. Свойства параллельности прямой и плоскости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задачи на вычисление и доказательство, связанные с параллельностью прямых и плоскостей в пространстве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сечения, проходящего через данную прямую на чертеже и параллельного другой прямой. Расчёт отношений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Параллельная проекция, применение для построения сечений куба и параллелепипеда. Свойства параллелепипеда и призмы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Параллельные плоскости. Признаки параллельности двух плоскостей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44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о параллельности и единственности плоскости, проходящей через точку, не принадлежащую данной плоскости и следствия из неё</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параллельных плоскостей: о параллельности прямых пересечения при пересечении двух параллельных плоскостей третьей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51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параллельных плоскостей: об отрезках параллельных прямых, заключённых между параллельными плоскостями; о пересечении прямой с двумя параллельными плоскостями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теорема Пифагора на плоскости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тригонометрия прямоугольного треугольника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Свойства куба и прямоугольного параллелепипеда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длин отрезков в кубе и прямоугольном параллелепипеде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Перпендикулярность прямой и плоскости. Признак перпендикулярности прямой и плоскости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4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Перпендикулярность прямой и плоскости. Признак перпендикулярности прямой и плоскости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о существовании и единственности прямой, проходящей через точку пространства и перпендикулярной к плоскости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Плоскости и перпендикулярные им прямые в многогранниках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Плоскости и перпендикулярные им прямые в многогранниках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Перпендикуляр и наклонная. Построение перпендикуляра из точки на прямую</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Перпендикуляр и наклонная. Построение перпендикуляра из точки на прямую</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о трёх перпендикулярах (прямая и обратная)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о трёх перпендикулярах (прямая и обратная)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Угол между скрещивающимися прямыми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Поиск перпендикулярных прямых с помощью перпендикулярных плоскостей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Ортогональное проектирование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сечений куба, призмы, правильной пирамиды с помощью ортогональной проекции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81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Построение сечений куба, призмы, правильной пирамиды с помощью ортогональной проекции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Симметрия в пространстве относительно плоскости. Плоскости симметрий в многогранниках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 перпендикулярности прямой и плоскости как следствие симметрии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Правильные многогранники. Расчёт расстояний от точки до плоскости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Правильные многогранники. Расчёт расстояний от точки до плоскости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Способы опустить перпендикуляры: симметрия, сдвиг точки по параллельной прямой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Сдвиг по непараллельной прямой, изменение расстояний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"Взаимное расположение прямых и плоскостей в пространстве"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угол между прямыми на плоскости, тригонометрия в произвольном треугольнике, теорема косинусов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угол между скрещивающимися прямыми в пространстве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методы вычисления угла между прямыми в многогранниках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Двугранный угол. Свойство линейных углов двугранного угла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Перпендикулярные плоскости. Свойства взаимно перпендикулярных плоскостей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Признак перпендикулярности плоскостей; теорема о прямой пересечения двух плоскостей перпендикулярных третьей плоскости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Прямоугольный параллелепипед; куб; измерения, свойства прямоугольного параллелепипеда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Теорема о диагонали прямоугольного параллелепипеда и следствие из неё</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Стереометрические и прикладные задачи, связанные со взаимным расположением прямых и плоскости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скрещивающиеся прямые, параллельные плоскости в стандартных многогранниках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217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 параллельных плоскостей на скрещивающихся прямых, расстояние между скрещивающимися прямыми в простых ситуациях</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Расстояние от точки до плоскости, расстояние от прямой до плоскости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расстояний между скрещивающимися прямыми с помощью перпендикулярной плоскости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90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Трёхгранный угол, неравенства для трехгранных углов. Теорема Пифагора, теоремы косинусов и синусов для трёхгранного угла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36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Элементы сферической геометрии: геодезические линии на Земле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"Углы и расстояния"</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Систематизация знаний "Многогранник и его элементы"</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Пирамида. Виды пирамид. Правильная пирамида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Призма. Прямая и наклонная призмы. Правильная призма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09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Прямой параллелепипед, прямоугольный параллелепипед, куб</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Выпуклые многогранники. Теорема Эйлера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63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Выпуклые многогранники. Теорема Эйлера. Правильные и полуправильные многогранники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"Многогранники"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Понятие вектора на плоскости и в пространстве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0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Сумма векторов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30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Разность векторов</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Правило параллелепипеда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Умножение вектора на число</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1560"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Разложение вектора по базису трёх векторов, не лежащих в одной плоскости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Скалярное произведение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угла между векторами в пространстве</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Простейшие задачи с векторами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Простейшие задачи с векторами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Простейшие задачи с векторами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Простейшие задачи с векторами</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825" w:hRule="atLeast"/>
          <w:trHeight w:val="144" w:hRule="atLeast"/>
        </w:trPr>
        <w:tc>
          <w:tcPr>
            <w:tcW w:w="45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344"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Обобщение и систематизация знаний</w:t>
            </w:r>
          </w:p>
        </w:tc>
        <w:tc>
          <w:tcPr>
            <w:tcW w:w="79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488" w:type="dxa"/>
            <w:tcBorders/>
            <w:tcMar>
              <w:top w:w="50" w:type="dxa"/>
              <w:left w:w="100" w:type="dxa"/>
            </w:tcMar>
            <w:vAlign w:val="center"/>
          </w:tcPr>
          <w:p>
            <w:pPr>
              <w:spacing w:before="0" w:after="0" w:line="276"/>
              <w:ind w:left="135"/>
              <w:jc w:val="center"/>
            </w:pPr>
          </w:p>
        </w:tc>
        <w:tc>
          <w:tcPr>
            <w:tcW w:w="1590" w:type="dxa"/>
            <w:tcBorders/>
            <w:tcMar>
              <w:top w:w="50" w:type="dxa"/>
              <w:left w:w="100" w:type="dxa"/>
            </w:tcMar>
            <w:vAlign w:val="center"/>
          </w:tcPr>
          <w:p>
            <w:pPr>
              <w:spacing w:before="0" w:after="0" w:line="276"/>
              <w:ind w:left="135"/>
              <w:jc w:val="center"/>
            </w:pPr>
          </w:p>
        </w:tc>
        <w:tc>
          <w:tcPr>
            <w:tcW w:w="1122" w:type="dxa"/>
            <w:tcBorders/>
            <w:tcMar>
              <w:top w:w="50" w:type="dxa"/>
              <w:left w:w="100" w:type="dxa"/>
            </w:tcMar>
            <w:vAlign w:val="center"/>
          </w:tcPr>
          <w:p>
            <w:pPr>
              <w:spacing w:before="0" w:after="0"/>
              <w:ind w:left="135"/>
              <w:jc w:val="left"/>
            </w:pPr>
          </w:p>
        </w:tc>
        <w:tc>
          <w:tcPr>
            <w:tcW w:w="1936"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5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488"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6 </w:t>
            </w:r>
          </w:p>
        </w:tc>
        <w:tc>
          <w:tcPr>
            <w:tcW w:w="159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p>
      <w:pPr>
        <w:spacing w:before="0" w:after="0"/>
        <w:ind w:left="120"/>
        <w:jc w:val="left"/>
      </w:pPr>
      <w:r>
        <w:rPr>
          <w:rFonts w:ascii="Times New Roman" w:hAnsi="Times New Roman"/>
          <w:b/>
          <w:i w:val="false"/>
          <w:color w:val="000000"/>
          <w:sz w:val="28"/>
        </w:rPr>
        <w:t xml:space="preserve"> 11 КЛАСС </w:t>
      </w:r>
    </w:p>
    <w:tbl>
      <w:tblPr>
        <w:tblW w:w="0" w:type="auto"/>
        <w:tblCellSpacing w:w="20" w:type="nil"/>
        <w:tblBorders>
          <w:top w:val="single"/>
          <w:left w:val="single"/>
          <w:bottom w:val="single"/>
          <w:right w:val="single"/>
          <w:insideH w:val="single"/>
          <w:insideV w:val="single"/>
        </w:tblBorders>
      </w:tblPr>
      <w:tblGrid>
        <w:gridCol w:w="662"/>
        <w:gridCol w:w="2880"/>
        <w:gridCol w:w="1165"/>
        <w:gridCol w:w="2158"/>
        <w:gridCol w:w="2302"/>
        <w:gridCol w:w="1628"/>
        <w:gridCol w:w="2799"/>
      </w:tblGrid>
      <w:tr>
        <w:trPr>
          <w:trHeight w:val="300" w:hRule="atLeast"/>
          <w:trHeight w:val="144" w:hRule="atLeast"/>
        </w:trPr>
        <w:tc>
          <w:tcPr>
            <w:tcW w:w="463"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 п/п </w:t>
            </w:r>
          </w:p>
          <w:p>
            <w:pPr>
              <w:spacing w:before="0" w:after="0"/>
              <w:ind w:left="135"/>
              <w:jc w:val="left"/>
            </w:pPr>
          </w:p>
        </w:tc>
        <w:tc>
          <w:tcPr>
            <w:tcW w:w="3168"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Тема урока </w:t>
            </w:r>
          </w:p>
          <w:p>
            <w:pPr>
              <w:spacing w:before="0" w:after="0"/>
              <w:ind w:left="135"/>
              <w:jc w:val="left"/>
            </w:pPr>
          </w:p>
        </w:tc>
        <w:tc>
          <w:tcPr>
            <w:tcW w:w="0" w:type="auto"/>
            <w:gridSpan w:val="3"/>
            <w:tcBorders/>
            <w:tcMar>
              <w:top w:w="50" w:type="dxa"/>
              <w:left w:w="100" w:type="dxa"/>
            </w:tcMar>
            <w:vAlign w:val="center"/>
          </w:tcPr>
          <w:p>
            <w:pPr>
              <w:spacing w:before="0" w:after="0"/>
              <w:ind w:left="0"/>
              <w:jc w:val="left"/>
            </w:pPr>
            <w:r>
              <w:rPr>
                <w:rFonts w:ascii="Times New Roman" w:hAnsi="Times New Roman"/>
                <w:b/>
                <w:i w:val="false"/>
                <w:color w:val="000000"/>
                <w:sz w:val="24"/>
              </w:rPr>
              <w:t>Количество часов</w:t>
            </w:r>
          </w:p>
        </w:tc>
        <w:tc>
          <w:tcPr>
            <w:tcW w:w="113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Дата изучения </w:t>
            </w:r>
          </w:p>
          <w:p>
            <w:pPr>
              <w:spacing w:before="0" w:after="0"/>
              <w:ind w:left="135"/>
              <w:jc w:val="left"/>
            </w:pPr>
          </w:p>
        </w:tc>
        <w:tc>
          <w:tcPr>
            <w:tcW w:w="1959" w:type="dxa"/>
            <w:vMerge w:val="restart"/>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Электронные цифровые образовательные ресурсы </w:t>
            </w:r>
          </w:p>
          <w:p>
            <w:pPr>
              <w:spacing w:before="0" w:after="0"/>
              <w:ind w:left="135"/>
              <w:jc w:val="left"/>
            </w:pPr>
          </w:p>
        </w:tc>
      </w:tr>
      <w:tr>
        <w:trPr>
          <w:trHeight w:val="795" w:hRule="atLeast"/>
          <w:trHeight w:val="144" w:hRule="atLeast"/>
        </w:trPr>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c>
          <w:tcPr>
            <w:tcW w:w="815"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Всего </w:t>
            </w:r>
          </w:p>
          <w:p>
            <w:pPr>
              <w:spacing w:before="0" w:after="0"/>
              <w:ind w:left="135"/>
              <w:jc w:val="left"/>
            </w:pPr>
          </w:p>
        </w:tc>
        <w:tc>
          <w:tcPr>
            <w:tcW w:w="1510"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Контрольные работы </w:t>
            </w:r>
          </w:p>
          <w:p>
            <w:pPr>
              <w:spacing w:before="0" w:after="0"/>
              <w:ind w:left="135"/>
              <w:jc w:val="left"/>
            </w:pPr>
          </w:p>
        </w:tc>
        <w:tc>
          <w:tcPr>
            <w:tcW w:w="1611" w:type="dxa"/>
            <w:tcBorders/>
            <w:tcMar>
              <w:top w:w="50" w:type="dxa"/>
              <w:left w:w="100" w:type="dxa"/>
            </w:tcMar>
            <w:vAlign w:val="center"/>
          </w:tcPr>
          <w:p>
            <w:pPr>
              <w:spacing w:before="0" w:after="0"/>
              <w:ind w:left="135"/>
              <w:jc w:val="left"/>
            </w:pPr>
            <w:r>
              <w:rPr>
                <w:rFonts w:ascii="Times New Roman" w:hAnsi="Times New Roman"/>
                <w:b/>
                <w:i w:val="false"/>
                <w:color w:val="000000"/>
                <w:sz w:val="24"/>
              </w:rPr>
              <w:t xml:space="preserve">Практические работы </w:t>
            </w:r>
          </w:p>
          <w:p>
            <w:pPr>
              <w:spacing w:before="0" w:after="0"/>
              <w:ind w:left="135"/>
              <w:jc w:val="left"/>
            </w:pPr>
          </w:p>
        </w:tc>
        <w:tc>
          <w:tcPr>
            <w:tcW w:w="0" w:type="auto"/>
            <w:vMerge/>
            <w:tcBorders>
              <w:top w:val="nil"/>
            </w:tcBorders>
            <w:tcMar>
              <w:top w:w="50" w:type="dxa"/>
              <w:left w:w="100" w:type="dxa"/>
            </w:tcMar>
          </w:tcPr>
          <w:p>
            <w:pPr>
              <w:jc w:val="left"/>
            </w:pPr>
          </w:p>
        </w:tc>
        <w:tc>
          <w:tcPr>
            <w:tcW w:w="0" w:type="auto"/>
            <w:vMerge/>
            <w:tcBorders>
              <w:top w:val="nil"/>
            </w:tcBorders>
            <w:tcMar>
              <w:top w:w="50" w:type="dxa"/>
              <w:left w:w="100" w:type="dxa"/>
            </w:tcMar>
          </w:tcPr>
          <w:p>
            <w:pPr>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темы "Координаты вектора на плоскости и в пространстве"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темы "Скалярное произведение векторов"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темы "Вычисление угла между векторами в пространстве"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темы "Уравнение прямой, проходящей через две точки"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8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Уравнение плоскости, нормаль, уравнение плоскости в отрезках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Уравнение плоскости, нормаль, уравнение плоскости в отрезках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Векторное произведение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Линейные неравенства, линейное программирование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Линейные неравенства, линейное программирование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Аналитические методы расчёта угла между прямыми в многогранниках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Аналитические методы расчёта угла между плоскостями в многогранниках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Формула расстояния от точки до плоскости в координатах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расстояний от точки до плоскости в кубе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Нахождение расстояний от точки до плоскости в правильной пирамиде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"Аналитическая геометрия"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Сечения многогранников: стандартные многогранники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Сечения многогранников: метод следов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2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Сечения многогранников: стандартные плоскости, пересечения прямых и плоскостей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Параллельные прямые и плоскости: параллельные сечения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Параллельные прямые и плоскости: расчёт отношений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Параллельные прямые и плоскости: углы между скрещивающимися прямыми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Перпендикулярные прямые и плоскости: стандартные пары перпендикулярных плоскостей и прямых, симметрии многогранников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Перпендикулярные прямые и плоскости: теорема о трех перпендикулярах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Перпендикулярные прямые и плоскости: вычисления длин в многогранниках</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площади многоугольников, формулы для площадей, соображения подобия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площади многоугольников, формулы для площадей, соображения подобия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2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площади многоугольников, формулы для площадей, соображения подобия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Площади сечений многогранников: площади поверхностей, разрезания на части, соображения подобия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29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Площади сечений многогранников: площади поверхностей, разрезания на части, соображения подобия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"Повторение: многогранники, сечения многогранников"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Объём тела. Объем прямоугольного параллелепипеда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об удвоении куба, о квадратуре куба; о трисекции угла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Стереометрические задачи, связанные с объёмом прямоугольного параллелепипеда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Прикладные задачи, связанные с вычислением объёма прямоугольного параллелепипеда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Объём прямой призмы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Стереометрические задачи, связанные с вычислением объёмов прямой призмы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Прикладные задачи, связанные с объёмом прямой призмы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объёмов тел с помощью определённого интеграла. Объём наклонной призмы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39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объёмов тел с помощью определённого интеграла. Объём пирамиды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Формула объёма пирамиды. Отношение объемов пирамид с общим углом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Формула объёма пирамиды. Отношение объемов пирамид с общим углом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Стереометрические задачи, связанные с объёмами наклонной призмы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Стереометрические задачи, связанные с объёмами пирамиды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Прикладные задачи по теме "Объёмы тел", связанные с объёмом наклонной призмы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Прикладные задачи по теме "Объёмы тел", связанные с объёмом пирамиды</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Применение объёмов. Вычисление расстояния до плоскости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"Объём многогранника"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Цилиндрическая поверхность, образующие цилиндрической поверхности</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49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Цилиндр. Прямой круговой цилиндр. Площадь поверхности цилиндра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Коническая поверхность, образующие конической поверхности. Конус</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Сечение конуса плоскостью, параллельной плоскости основания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Усечённый конус. Изображение конусов и усечённых конусов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боковой поверхности и полной поверхности конуса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Площадь боковой поверхности и полной поверхности конуса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Стереометрические задачи на доказательство и вычисление, построением сечений цилиндра, конуса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Стереометрические задачи на доказательство и вычисление, построением сечений цилиндра, конуса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Прикладные задачи, связанные с цилиндром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Прикладные задачи, связанные с цилиндром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0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59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Сфера и шар</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0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Пересечение сферы и шара с плоскостью. Касание шара и сферы плоскостью. Вид и изображение шара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Пересечение сферы и шара с плоскостью. Касание шара и сферы плоскостью. Вид и изображение шара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Уравнение сферы. Площадь сферы и её частей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Симметрия сферы и шара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Стереометрические задачи на доказательство и вычисление, связанные со сферой и шаром, построением их сечений плоскостью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Стереометрические задачи на доказательство и вычисление, связанные со сферой и шаром, построением их сечений плоскостью</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Прикладные задачи, связанные со сферой и шаром</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окружность на плоскости, вычисления в окружности, стандартные подобия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Различные комбинации тел вращения и многогранников</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69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по теме "Тела и поверхности вращения"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Задачи по теме "Тела и поверхности вращения"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"Тела и поверхности вращения"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Объём цилиндра. Теорема об объёме прямого цилиндра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63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Вычисление объёмов тел с помощью определённого интеграла. Объём конуса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Площади боковой и полной поверхности конуса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Стереометрические задачи, связанные с вычислением объёмов цилиндра, конуса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Прикладные задачи по теме "Объёмы и площади поверхностей тел"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Объём шара и шарового сектора. Теорема об объёме шара. Площадь сферы. Стереометрические задачи, связанные с вычислением объёмов шара, шарового сегмента и шарового сектора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Прикладные задачи по теме "Объёмы тел", связанные с объёмом шара и площадью сферы. Соотношения между площадями поверхностей и объёмами подобных тел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339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79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Подобные тела в пространстве. Изменение объёма при подобии. Стереометрические задачи, связанные с вычислением объёмов тел и площадей поверхностей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3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"Площади поверхности и объёмы круглых тел"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90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Движения пространства. Отображения. Движения и равенство фигур. Общие свойства движений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Виды движений: параллельный перенос, центральная симметрия, зеркальная симметрия, поворот вокруг прямой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Преобразования подобия. Прямая и сфера Эйлера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Геометрические задачи на применение движения</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8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Контрольная работа "Векторы в пространстве"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970"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Обобщающее повторение 11 понятий и методов курса геометрии 10–11 классов, систематизация знаний: "Параллельность прямых и плоскостей в пространстве"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Обобщающее повторение 11 понятий и методов курса геометрии 10–11 классов, систематизация знаний: "Векторы в пространстве"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26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Обобщающее повторение 11 понятий и методов курса геометрии 10–11 классов, систематизация знаний: "Векторы в пространстве"</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89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Обобщающее повторение 11 понятий и методов курса геометрии 10–11 классов, систематизация знаний: "Объем многогранника"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Обобщающее повторение 11 понятий и методов курса геометрии 10–11 классов, систематизация знаний: "Объем многогранника"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71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Обобщающее повторение 11 понятий и методов курса геометрии 10–11 классов, систематизация знаний: "Площади поверхности и объёмы круглых тел"</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93</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94</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Итоговая контрольная работа</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109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95</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Повторение, обобщение и систематизация знаний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32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96</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развития стереометрии как науки и её роль в развитии современных инженерных и компьютерных технологий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97</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развития стереометрии как науки и её роль в развитии современных инженерных и компьютерных технологий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98</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развития стереометрии как науки и её роль в развитии современных инженерных и компьютерных технологий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99</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развития стереометрии как науки и её роль в развитии современных инженерных и компьютерных технологий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100</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развития стереометрии как науки и её роль в развитии современных инженерных и компьютерных технологий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101</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развития стереометрии как науки и её роль в развитии современных инженерных и компьютерных технологий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2175" w:hRule="atLeast"/>
          <w:trHeight w:val="144" w:hRule="atLeast"/>
        </w:trPr>
        <w:tc>
          <w:tcPr>
            <w:tcW w:w="463" w:type="dxa"/>
            <w:tcBorders/>
            <w:tcMar>
              <w:top w:w="50" w:type="dxa"/>
              <w:left w:w="100" w:type="dxa"/>
            </w:tcMar>
            <w:vAlign w:val="center"/>
          </w:tcPr>
          <w:p>
            <w:pPr>
              <w:spacing w:before="0" w:after="0"/>
              <w:ind w:left="0"/>
              <w:jc w:val="left"/>
            </w:pPr>
            <w:r>
              <w:rPr>
                <w:rFonts w:ascii="Times New Roman" w:hAnsi="Times New Roman"/>
                <w:b w:val="false"/>
                <w:i w:val="false"/>
                <w:color w:val="000000"/>
                <w:sz w:val="24"/>
              </w:rPr>
              <w:t>102</w:t>
            </w:r>
          </w:p>
        </w:tc>
        <w:tc>
          <w:tcPr>
            <w:tcW w:w="3168" w:type="dxa"/>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История развития стереометрии как науки и её роль в развитии современных инженерных и компьютерных технологий</w:t>
            </w:r>
          </w:p>
        </w:tc>
        <w:tc>
          <w:tcPr>
            <w:tcW w:w="815"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 </w:t>
            </w:r>
          </w:p>
        </w:tc>
        <w:tc>
          <w:tcPr>
            <w:tcW w:w="1510" w:type="dxa"/>
            <w:tcBorders/>
            <w:tcMar>
              <w:top w:w="50" w:type="dxa"/>
              <w:left w:w="100" w:type="dxa"/>
            </w:tcMar>
            <w:vAlign w:val="center"/>
          </w:tcPr>
          <w:p>
            <w:pPr>
              <w:spacing w:before="0" w:after="0" w:line="276"/>
              <w:ind w:left="135"/>
              <w:jc w:val="center"/>
            </w:pPr>
          </w:p>
        </w:tc>
        <w:tc>
          <w:tcPr>
            <w:tcW w:w="1611" w:type="dxa"/>
            <w:tcBorders/>
            <w:tcMar>
              <w:top w:w="50" w:type="dxa"/>
              <w:left w:w="100" w:type="dxa"/>
            </w:tcMar>
            <w:vAlign w:val="center"/>
          </w:tcPr>
          <w:p>
            <w:pPr>
              <w:spacing w:before="0" w:after="0" w:line="276"/>
              <w:ind w:left="135"/>
              <w:jc w:val="center"/>
            </w:pPr>
          </w:p>
        </w:tc>
        <w:tc>
          <w:tcPr>
            <w:tcW w:w="1139" w:type="dxa"/>
            <w:tcBorders/>
            <w:tcMar>
              <w:top w:w="50" w:type="dxa"/>
              <w:left w:w="100" w:type="dxa"/>
            </w:tcMar>
            <w:vAlign w:val="center"/>
          </w:tcPr>
          <w:p>
            <w:pPr>
              <w:spacing w:before="0" w:after="0"/>
              <w:ind w:left="135"/>
              <w:jc w:val="left"/>
            </w:pPr>
          </w:p>
        </w:tc>
        <w:tc>
          <w:tcPr>
            <w:tcW w:w="1959" w:type="dxa"/>
            <w:tcBorders/>
            <w:tcMar>
              <w:top w:w="50" w:type="dxa"/>
              <w:left w:w="100" w:type="dxa"/>
            </w:tcMar>
            <w:vAlign w:val="center"/>
          </w:tcPr>
          <w:p>
            <w:pPr>
              <w:spacing w:before="0" w:after="0"/>
              <w:ind w:left="135"/>
              <w:jc w:val="left"/>
            </w:pPr>
          </w:p>
        </w:tc>
      </w:tr>
      <w:tr>
        <w:trPr>
          <w:trHeight w:val="555" w:hRule="atLeast"/>
          <w:trHeight w:val="144" w:hRule="atLeast"/>
        </w:trPr>
        <w:tc>
          <w:tcPr>
            <w:tcW w:w="0" w:type="auto"/>
            <w:gridSpan w:val="2"/>
            <w:tcBorders/>
            <w:tcMar>
              <w:top w:w="50" w:type="dxa"/>
              <w:left w:w="100" w:type="dxa"/>
            </w:tcMar>
            <w:vAlign w:val="center"/>
          </w:tcPr>
          <w:p>
            <w:pPr>
              <w:spacing w:before="0" w:after="0"/>
              <w:ind w:left="135"/>
              <w:jc w:val="left"/>
            </w:pPr>
            <w:r>
              <w:rPr>
                <w:rFonts w:ascii="Times New Roman" w:hAnsi="Times New Roman"/>
                <w:b w:val="false"/>
                <w:i w:val="false"/>
                <w:color w:val="000000"/>
                <w:sz w:val="24"/>
              </w:rPr>
              <w:t>ОБЩЕЕ КОЛИЧЕСТВО ЧАСОВ ПО ПРОГРАММЕ</w:t>
            </w:r>
          </w:p>
        </w:tc>
        <w:tc>
          <w:tcPr>
            <w:tcW w:w="128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102 </w:t>
            </w:r>
          </w:p>
        </w:tc>
        <w:tc>
          <w:tcPr>
            <w:tcW w:w="1510"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8 </w:t>
            </w:r>
          </w:p>
        </w:tc>
        <w:tc>
          <w:tcPr>
            <w:tcW w:w="1611" w:type="dxa"/>
            <w:tcBorders/>
            <w:tcMar>
              <w:top w:w="50" w:type="dxa"/>
              <w:left w:w="100" w:type="dxa"/>
            </w:tcMar>
            <w:vAlign w:val="center"/>
          </w:tcPr>
          <w:p>
            <w:pPr>
              <w:spacing w:before="0" w:after="0" w:line="276"/>
              <w:ind w:left="135"/>
              <w:jc w:val="center"/>
            </w:pPr>
            <w:r>
              <w:rPr>
                <w:rFonts w:ascii="Times New Roman" w:hAnsi="Times New Roman"/>
                <w:b w:val="false"/>
                <w:i w:val="false"/>
                <w:color w:val="000000"/>
                <w:sz w:val="24"/>
              </w:rPr>
              <w:t xml:space="preserve"> 0 </w:t>
            </w:r>
          </w:p>
        </w:tc>
        <w:tc>
          <w:tcPr>
            <w:tcW w:w="0" w:type="auto"/>
            <w:gridSpan w:val="2"/>
            <w:tcBorders/>
            <w:tcMar>
              <w:top w:w="50" w:type="dxa"/>
              <w:left w:w="100" w:type="dxa"/>
            </w:tcMar>
            <w:vAlign w:val="center"/>
          </w:tcPr>
          <w:p>
            <w:pPr>
              <w:jc w:val="left"/>
            </w:pPr>
          </w:p>
        </w:tc>
      </w:tr>
    </w:tbl>
    <w:p>
      <w:pPr>
        <w:sectPr>
          <w:pgSz w:w="16383" w:h="11906" w:orient="landscape"/>
        </w:sectPr>
      </w:pPr>
    </w:p>
    <w:bookmarkStart w:name="block-26846370" w:id="16"/>
    <w:p>
      <w:pPr>
        <w:sectPr>
          <w:pgSz w:w="16383" w:h="11906" w:orient="landscape"/>
        </w:sectPr>
      </w:pPr>
    </w:p>
    <w:bookmarkEnd w:id="16"/>
    <w:bookmarkEnd w:id="15"/>
    <w:bookmarkStart w:name="block-26846372" w:id="17"/>
    <w:p>
      <w:pPr>
        <w:spacing w:before="0" w:after="0"/>
        <w:ind w:left="120"/>
        <w:jc w:val="left"/>
      </w:pPr>
      <w:r>
        <w:rPr>
          <w:rFonts w:ascii="Times New Roman" w:hAnsi="Times New Roman"/>
          <w:b/>
          <w:i w:val="false"/>
          <w:color w:val="000000"/>
          <w:sz w:val="28"/>
        </w:rPr>
        <w:t>УЧЕБНО-МЕТОДИЧЕСКОЕ ОБЕСПЕЧЕНИЕ ОБРАЗОВАТЕЛЬНОГО ПРОЦЕССА</w:t>
      </w:r>
    </w:p>
    <w:p>
      <w:pPr>
        <w:spacing w:before="0" w:after="0" w:line="480"/>
        <w:ind w:left="120"/>
        <w:jc w:val="left"/>
      </w:pPr>
      <w:r>
        <w:rPr>
          <w:rFonts w:ascii="Times New Roman" w:hAnsi="Times New Roman"/>
          <w:b/>
          <w:i w:val="false"/>
          <w:color w:val="000000"/>
          <w:sz w:val="28"/>
        </w:rPr>
        <w:t>ОБЯЗАТЕЛЬНЫЕ УЧЕБНЫЕ МАТЕРИАЛЫ ДЛЯ УЧЕНИКА</w:t>
      </w:r>
    </w:p>
    <w:p>
      <w:pPr>
        <w:spacing w:before="0" w:after="0" w:line="480"/>
        <w:ind w:left="120"/>
        <w:jc w:val="left"/>
      </w:pP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МЕТОДИЧЕСКИЕ МАТЕРИАЛЫ ДЛЯ УЧИТЕЛЯ</w:t>
      </w:r>
    </w:p>
    <w:p>
      <w:pPr>
        <w:spacing w:before="0" w:after="0" w:line="480"/>
        <w:ind w:left="120"/>
        <w:jc w:val="left"/>
      </w:pPr>
    </w:p>
    <w:p>
      <w:pPr>
        <w:spacing w:before="0" w:after="0"/>
        <w:ind w:left="120"/>
        <w:jc w:val="left"/>
      </w:pPr>
    </w:p>
    <w:p>
      <w:pPr>
        <w:spacing w:before="0" w:after="0" w:line="480"/>
        <w:ind w:left="120"/>
        <w:jc w:val="left"/>
      </w:pPr>
      <w:r>
        <w:rPr>
          <w:rFonts w:ascii="Times New Roman" w:hAnsi="Times New Roman"/>
          <w:b/>
          <w:i w:val="false"/>
          <w:color w:val="000000"/>
          <w:sz w:val="28"/>
        </w:rPr>
        <w:t>ЦИФРОВЫЕ ОБРАЗОВАТЕЛЬНЫЕ РЕСУРСЫ И РЕСУРСЫ СЕТИ ИНТЕРНЕТ</w:t>
      </w:r>
    </w:p>
    <w:p>
      <w:pPr>
        <w:spacing w:before="0" w:after="0" w:line="480"/>
        <w:ind w:left="120"/>
        <w:jc w:val="left"/>
      </w:pPr>
    </w:p>
    <w:bookmarkStart w:name="block-26846372" w:id="18"/>
    <w:p>
      <w:pPr>
        <w:sectPr>
          <w:pgSz w:w="11906" w:h="16383" w:orient="portrait"/>
        </w:sectPr>
      </w:pPr>
    </w:p>
    <w:bookmarkEnd w:id="18"/>
    <w:bookmarkEnd w:id="17"/>
    <w:sectPr>
      <w:pgSz w:w="11907" w:h="16839" w:code="9"/>
      <w:pgMar w:top="1440" w:right="1440" w:bottom="1440" w:left="1440"/>
    </w:sectPr>
  </w:body>
</w:document>
</file>

<file path=word/numbering.xml><?xml version="1.0" encoding="utf-8"?>
<w:numbering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abstractNum w:abstractNumId="1">
    <w:multiLevelType w:val="multilevel"/>
    <w:lvl w:ilvl="0">
      <w:start w:val="1"/>
      <w:numFmt w:val="bullet"/>
      <w:lvlText w:val=""/>
      <w:lvlJc w:val="left"/>
      <w:pPr>
        <w:ind w:left="927" w:hanging="360"/>
      </w:pPr>
      <w:rPr>
        <w:rFonts w:hint="default" w:ascii="Symbol" w:hAnsi="Symbol"/>
      </w:rPr>
    </w:lvl>
  </w:abstractNum>
  <w:abstractNum w:abstractNumId="2">
    <w:multiLevelType w:val="multilevel"/>
    <w:lvl w:ilvl="0">
      <w:start w:val="1"/>
      <w:numFmt w:val="bullet"/>
      <w:lvlText w:val=""/>
      <w:lvlJc w:val="left"/>
      <w:pPr>
        <w:ind w:left="927" w:hanging="360"/>
      </w:pPr>
      <w:rPr>
        <w:rFonts w:hint="default" w:ascii="Symbol" w:hAnsi="Symbol"/>
      </w:rPr>
    </w:lvl>
  </w:abstractNum>
  <w:num w:numId="1">
    <w:abstractNumId w:val="1"/>
  </w:num>
  <w:num w:numId="2">
    <w:abstractNumId w:val="2"/>
  </w:num>
</w:numbering>
</file>

<file path=word/settings.xml><?xml version="1.0" encoding="utf-8"?>
<w:setting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
  <w:compat>
    <w:compatSetting w:name="overrideTableStyleFontSizeAndJustification" w:uri="http://schemas.microsoft.com/office/word" w:val="1"/>
  </w:compat>
</w:settings>
</file>

<file path=word/styles.xml><?xml version="1.0" encoding="utf-8"?>
<w:styles xmlns:w="http://schemas.openxmlformats.org/wordprocessingml/2006/main" xmlns:w15="http://schemas.microsoft.com/office/word/2012/wordml" xmlns:w14="http://schemas.microsoft.com/office/word/2010/wordml" xmlns:m="http://schemas.openxmlformats.org/officeDocument/2006/math" xmlns:r="http://schemas.openxmlformats.org/officeDocument/2006/relationships" xmlns:wp="http://schemas.openxmlformats.org/drawingml/2006/wordprocessingDrawing" xmlns:a="http://schemas.openxmlformats.org/drawingml/2006/main" xmlns:wp14="http://schemas.microsoft.com/office/word/2010/wordprocessingDrawing"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xvml="urn:schemas-microsoft-com:office:excel" xmlns:o="urn:schemas-microsoft-com:office:office"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qFormat/>
    <w:rsid w:val="004A3277"/>
  </w:style>
  <w:style w:type="paragraph" w:styleId="Heading1">
    <w:name w:val="heading 1"/>
    <w:basedOn w:val="Normal"/>
    <w:next w:val="Normal"/>
    <w:link w:val="Heading1Char"/>
    <w:uiPriority w:val="9"/>
    <w:qFormat/>
    <w:rsid w:val="00841CD9"/>
    <w:pPr>
      <w:keepNext/>
      <w:keepLines/>
      <w:spacing w:before="480"/>
      <w:outlineLvl w:val="0"/>
    </w:pPr>
    <w:rPr>
      <w:rFonts w:asciiTheme="majorHAnsi" w:hAnsiTheme="majorHAnsi" w:eastAsiaTheme="majorEastAsia"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heme="majorHAnsi" w:hAnsiTheme="majorHAnsi" w:eastAsiaTheme="majorEastAsia" w:cstheme="majorBidi"/>
      <w:b/>
      <w:bCs/>
      <w:color w:val="4F81BD" w:themeColor="accent1"/>
      <w:sz w:val="26"/>
      <w:szCs w:val="26"/>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heme="majorHAnsi" w:hAnsiTheme="majorHAnsi" w:eastAsiaTheme="majorEastAsia" w:cstheme="majorBidi"/>
      <w:b/>
      <w:bCs/>
      <w:color w:val="4F81BD" w:themeColor="accent1"/>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heme="majorHAnsi" w:hAnsiTheme="majorHAnsi" w:eastAsiaTheme="majorEastAsia" w:cstheme="majorBidi"/>
      <w:b/>
      <w:bCs/>
      <w:i/>
      <w:iCs/>
      <w:color w:val="4F81BD" w:themeColor="accent1"/>
    </w:rPr>
  </w:style>
  <w:style w:type="character" w:styleId="DefaultParagraphFont" w:default="true">
    <w:name w:val="Default Paragraph Font"/>
    <w:uiPriority w:val="1"/>
    <w:semiHidden/>
    <w:unhideWhenUsed/>
  </w:style>
  <w:style w:type="paragraph" w:styleId="Header">
    <w:name w:val="header"/>
    <w:basedOn w:val="Normal"/>
    <w:link w:val="HeaderChar"/>
    <w:uiPriority w:val="99"/>
    <w:unhideWhenUsed/>
    <w:rsid w:val="00841CD9"/>
    <w:pPr>
      <w:tabs>
        <w:tab w:val="center" w:pos="4680"/>
        <w:tab w:val="right" w:pos="9360"/>
      </w:tabs>
    </w:pPr>
  </w:style>
  <w:style w:type="character" w:styleId="HeaderChar" w:customStyle="true">
    <w:name w:val="Header Char"/>
    <w:basedOn w:val="DefaultParagraphFont"/>
    <w:link w:val="Header"/>
    <w:uiPriority w:val="99"/>
    <w:rsid w:val="00841CD9"/>
  </w:style>
  <w:style w:type="character" w:styleId="Heading1Char" w:customStyle="true">
    <w:name w:val="Heading 1 Char"/>
    <w:basedOn w:val="DefaultParagraphFont"/>
    <w:link w:val="Heading1"/>
    <w:uiPriority w:val="9"/>
    <w:rsid w:val="00841CD9"/>
    <w:rPr>
      <w:rFonts w:asciiTheme="majorHAnsi" w:hAnsiTheme="majorHAnsi" w:eastAsiaTheme="majorEastAsia" w:cstheme="majorBidi"/>
      <w:b/>
      <w:bCs/>
      <w:color w:val="365F91" w:themeColor="accent1" w:themeShade="BF"/>
      <w:sz w:val="28"/>
      <w:szCs w:val="28"/>
    </w:rPr>
  </w:style>
  <w:style w:type="character" w:styleId="Heading2Char" w:customStyle="true">
    <w:name w:val="Heading 2 Char"/>
    <w:basedOn w:val="DefaultParagraphFont"/>
    <w:link w:val="Heading2"/>
    <w:uiPriority w:val="9"/>
    <w:rsid w:val="00841CD9"/>
    <w:rPr>
      <w:rFonts w:asciiTheme="majorHAnsi" w:hAnsiTheme="majorHAnsi" w:eastAsiaTheme="majorEastAsia" w:cstheme="majorBidi"/>
      <w:b/>
      <w:bCs/>
      <w:color w:val="4F81BD" w:themeColor="accent1"/>
      <w:sz w:val="26"/>
      <w:szCs w:val="26"/>
    </w:rPr>
  </w:style>
  <w:style w:type="character" w:styleId="Heading3Char" w:customStyle="true">
    <w:name w:val="Heading 3 Char"/>
    <w:basedOn w:val="DefaultParagraphFont"/>
    <w:link w:val="Heading3"/>
    <w:uiPriority w:val="9"/>
    <w:rsid w:val="00841CD9"/>
    <w:rPr>
      <w:rFonts w:asciiTheme="majorHAnsi" w:hAnsiTheme="majorHAnsi" w:eastAsiaTheme="majorEastAsia" w:cstheme="majorBidi"/>
      <w:b/>
      <w:bCs/>
      <w:color w:val="4F81BD" w:themeColor="accent1"/>
    </w:rPr>
  </w:style>
  <w:style w:type="character" w:styleId="Heading4Char" w:customStyle="true">
    <w:name w:val="Heading 4 Char"/>
    <w:basedOn w:val="DefaultParagraphFont"/>
    <w:link w:val="Heading4"/>
    <w:uiPriority w:val="9"/>
    <w:rsid w:val="00841CD9"/>
    <w:rPr>
      <w:rFonts w:asciiTheme="majorHAnsi" w:hAnsiTheme="majorHAnsi" w:eastAsiaTheme="majorEastAsia" w:cstheme="majorBidi"/>
      <w:b/>
      <w:bCs/>
      <w:i/>
      <w:iCs/>
      <w:color w:val="4F81BD" w:themeColor="accent1"/>
    </w:rPr>
  </w:style>
  <w:style w:type="paragraph" w:styleId="NormalIndent">
    <w:name w:val="Normal Indent"/>
    <w:basedOn w:val="Normal"/>
    <w:uiPriority w:val="99"/>
    <w:unhideWhenUsed/>
    <w:rsid w:val="00841CD9"/>
    <w:pPr>
      <w:ind w:left="720"/>
    </w:pPr>
  </w:style>
  <w:style w:type="paragraph" w:styleId="Subtitle">
    <w:name w:val="Subtitle"/>
    <w:basedOn w:val="Normal"/>
    <w:next w:val="Normal"/>
    <w:link w:val="SubtitleChar"/>
    <w:uiPriority w:val="11"/>
    <w:qFormat/>
    <w:rsid w:val="00841CD9"/>
    <w:pPr>
      <w:numPr>
        <w:ilvl w:val="1"/>
      </w:numPr>
      <w:ind w:left="86"/>
    </w:pPr>
    <w:rPr>
      <w:rFonts w:asciiTheme="majorHAnsi" w:hAnsiTheme="majorHAnsi" w:eastAsiaTheme="majorEastAsia" w:cstheme="majorBidi"/>
      <w:i/>
      <w:iCs/>
      <w:color w:val="4F81BD" w:themeColor="accent1"/>
      <w:spacing w:val="15"/>
      <w:sz w:val="24"/>
      <w:szCs w:val="24"/>
    </w:rPr>
  </w:style>
  <w:style w:type="character" w:styleId="SubtitleChar" w:customStyle="true">
    <w:name w:val="Subtitle Char"/>
    <w:basedOn w:val="DefaultParagraphFont"/>
    <w:link w:val="Subtitle"/>
    <w:uiPriority w:val="11"/>
    <w:rsid w:val="00841CD9"/>
    <w:rPr>
      <w:rFonts w:asciiTheme="majorHAnsi" w:hAnsiTheme="majorHAnsi" w:eastAsiaTheme="majorEastAsia" w:cstheme="majorBidi"/>
      <w:i/>
      <w:iCs/>
      <w:color w:val="4F81BD" w:themeColor="accent1"/>
      <w:spacing w:val="15"/>
      <w:sz w:val="24"/>
      <w:szCs w:val="24"/>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heme="majorHAnsi" w:hAnsiTheme="majorHAnsi" w:eastAsiaTheme="majorEastAsia" w:cstheme="majorBidi"/>
      <w:color w:val="17365D" w:themeColor="text2" w:themeShade="BF"/>
      <w:spacing w:val="5"/>
      <w:kern w:val="28"/>
      <w:sz w:val="52"/>
      <w:szCs w:val="52"/>
    </w:rPr>
  </w:style>
  <w:style w:type="character" w:styleId="TitleChar" w:customStyle="true">
    <w:name w:val="Title Char"/>
    <w:basedOn w:val="DefaultParagraphFont"/>
    <w:link w:val="Title"/>
    <w:uiPriority w:val="10"/>
    <w:rsid w:val="00841CD9"/>
    <w:rPr>
      <w:rFonts w:asciiTheme="majorHAnsi" w:hAnsiTheme="majorHAnsi" w:eastAsiaTheme="majorEastAsia" w:cstheme="majorBidi"/>
      <w:color w:val="17365D" w:themeColor="text2" w:themeShade="BF"/>
      <w:spacing w:val="5"/>
      <w:kern w:val="28"/>
      <w:sz w:val="52"/>
      <w:szCs w:val="52"/>
    </w:rPr>
  </w:style>
  <w:style w:type="character" w:styleId="Emphasis">
    <w:name w:val="Emphasis"/>
    <w:basedOn w:val="DefaultParagraphFont"/>
    <w:uiPriority w:val="20"/>
    <w:qFormat/>
    <w:rsid w:val="00D1197D"/>
    <w:rPr>
      <w:i/>
      <w:iCs/>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b/>
      <w:bCs/>
      <w:color w:val="4F81BD" w:themeColor="accent1"/>
      <w:sz w:val="18"/>
      <w:szCs w:val="18"/>
    </w:rPr>
  </w:style>
</w:styles>
</file>

<file path=word/_rels/document.xml.rels><?xml version="1.0" encoding="UTF-8" standalone="yes"?>
<Relationships xmlns="http://schemas.openxmlformats.org/package/2006/relationships">
    <Relationship Target="styles.xml" Type="http://schemas.openxmlformats.org/officeDocument/2006/relationships/styles" Id="rId1"/>
    <Relationship Target="settings.xml" Type="http://schemas.openxmlformats.org/officeDocument/2006/relationships/settings" Id="rId2"/>
    <Relationship Target="numbering.xml" Type="http://schemas.openxmlformats.org/officeDocument/2006/relationships/numbering" Id="rId3"/>
</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