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684488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377026ad-1b08-49d8-82c8-2523f1c36cc2" w:id="1"/>
      <w:r>
        <w:rPr>
          <w:rFonts w:ascii="Times New Roman" w:hAnsi="Times New Roman"/>
          <w:b/>
          <w:i w:val="false"/>
          <w:color w:val="000000"/>
          <w:sz w:val="28"/>
        </w:rPr>
        <w:t>Департамент образования Ивановской области.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70fb4e9c-7df0-4758-87dd-1275c8e6b3a6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Администрации г. Иваново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"СШ № 19"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педсовет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М. В. Берснева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М. И. Попов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"СШ № 19"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М. В. Берснева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304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3554249)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«Алгебра и начала математического анализа. Углубленный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Calibri" w:hAnsi="Calibri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041d5c1b-4e36-4053-94f3-9ce12a6e5ba5" w:id="3"/>
      <w:r>
        <w:rPr>
          <w:rFonts w:ascii="Times New Roman" w:hAnsi="Times New Roman"/>
          <w:b/>
          <w:i w:val="false"/>
          <w:color w:val="000000"/>
          <w:sz w:val="28"/>
        </w:rPr>
        <w:t>г. Иваново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34b057d3-b688-4a50-aec1-9ba08cc1dbee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26844880" w:id="5"/>
    <w:p>
      <w:pPr>
        <w:sectPr>
          <w:pgSz w:w="11906" w:h="16383" w:orient="portrait"/>
        </w:sectPr>
      </w:pPr>
    </w:p>
    <w:bookmarkEnd w:id="5"/>
    <w:bookmarkEnd w:id="0"/>
    <w:bookmarkStart w:name="block-26844878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>
      <w:pPr>
        <w:spacing w:before="0" w:after="0" w:line="264"/>
        <w:ind w:firstLine="600"/>
        <w:jc w:val="both"/>
      </w:pPr>
      <w:bookmarkStart w:name="3d76e050-51fd-4b58-80c8-65c11753c1a9" w:id="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7"/>
    </w:p>
    <w:bookmarkStart w:name="block-26844878" w:id="8"/>
    <w:p>
      <w:pPr>
        <w:sectPr>
          <w:pgSz w:w="11906" w:h="16383" w:orient="portrait"/>
        </w:sectPr>
      </w:pPr>
    </w:p>
    <w:bookmarkEnd w:id="8"/>
    <w:bookmarkEnd w:id="6"/>
    <w:bookmarkStart w:name="block-26844877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ОБУЧЕНИЯ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Арифметический корень натуральной степени и его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рациональным показателем и её свойства, степень с действительным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Логарифм числа. Свойства логарифма. Десятичные и натуральные логарифмы.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Преобразования числовых выражений, содержащих степени и корни.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Иррациональные уравнения. Основные методы решения иррациональных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Показательные уравнения. Основные методы решения показательных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выражений, содержащих логарифмы.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Логарифмические уравнения. Основные методы решения логарифмических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Линейная, квадратичная и дробно-линейная функции. Элементарное исследование и построение их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Тригонометрическая окружность, определение тригонометрических функций числового аргумента.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зависимости в реальных процессах и явлениях. Графики реальных зависимостей.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Множества и логика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НОК), остатков по модулю, алгоритма Евклида для решения задач в целых числах.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n-ой степени из комплексного числа. Применение комплексных чисел для решения физических и геометрических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методы решения показательных и логарифмических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методы решения иррациональных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Уравнения, неравенства и системы с параметрами.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График композиции функций. Геометрические образы уравнений и неравенств на координатной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Тригонометрические функции, их свойства и графики.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Графические методы решения уравнений и неравенств. Графические методы решения задач с параметрами.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интеграла для нахождения площадей плоских фигур и объёмов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bookmarkStart w:name="block-26844877" w:id="10"/>
    <w:p>
      <w:pPr>
        <w:sectPr>
          <w:pgSz w:w="11906" w:h="16383" w:orient="portrait"/>
        </w:sectPr>
      </w:pPr>
    </w:p>
    <w:bookmarkEnd w:id="10"/>
    <w:bookmarkEnd w:id="9"/>
    <w:bookmarkStart w:name="block-26844879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8) ценности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дроби и проценты для решения прикладных задач из различных отраслей знаний и реальной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приближённые вычисления, правила округления, прикидку и оценку результата вычислений;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арифметический корень натуральной степени;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степень с рациональным показателем;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логарифм числа, десятичные и натуральные логарифмы;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синус, косинус, тангенс, котангенс числового аргумента;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арксинус, арккосинус и арктангенс числового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действий с корнями для преобразования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числовых выражений, содержащих степени с рациональным показателем;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логарифмов для преобразования логарифмических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основные тригонометрические формулы для преобразования тригонометрических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 обратной степени с натуральным показателем;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прогрессии для решения реальных задач прикладного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непрерывные функции, точки разрыва графика функции, асимптоты графика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первая и вторая производные функции, касательная к графику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геометрический и физический смысл производной для решения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Множества и логика: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множество, операции над множествами;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11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отбор корней при решении тригонометрического уравнения;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графические методы для решения уравнений и неравенств, а также задач с параметрами;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графики композиции функций с помощью элементарного исследования и свойств композиции двух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геометрические образы уравнений и неравенств на координатной плоскости;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графики тригонометрических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функции для моделирования и исследования реальных процессов.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производную для исследования функции на монотонность и экстремумы;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наибольшее и наименьшее значения функции непрерывной на отрезке;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площади плоских фигур и объёмы тел с помощью интеграла;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математическом моделировании на примере составления дифференциальных уравнений;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bookmarkStart w:name="block-26844879" w:id="12"/>
    <w:p>
      <w:pPr>
        <w:sectPr>
          <w:pgSz w:w="11906" w:h="16383" w:orient="portrait"/>
        </w:sectPr>
      </w:pPr>
    </w:p>
    <w:bookmarkEnd w:id="12"/>
    <w:bookmarkEnd w:id="11"/>
    <w:bookmarkStart w:name="block-26844876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8"/>
        <w:gridCol w:w="3040"/>
        <w:gridCol w:w="1356"/>
        <w:gridCol w:w="2382"/>
        <w:gridCol w:w="2509"/>
        <w:gridCol w:w="3669"/>
      </w:tblGrid>
      <w:tr>
        <w:trPr>
          <w:trHeight w:val="300" w:hRule="atLeast"/>
          <w:trHeight w:val="144" w:hRule="atLeast"/>
        </w:trPr>
        <w:tc>
          <w:tcPr>
            <w:tcW w:w="4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n-ой степени. Иррациональные уравнения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8"/>
        <w:gridCol w:w="3040"/>
        <w:gridCol w:w="1356"/>
        <w:gridCol w:w="2382"/>
        <w:gridCol w:w="2509"/>
        <w:gridCol w:w="3669"/>
      </w:tblGrid>
      <w:tr>
        <w:trPr>
          <w:trHeight w:val="300" w:hRule="atLeast"/>
          <w:trHeight w:val="144" w:hRule="atLeast"/>
        </w:trPr>
        <w:tc>
          <w:tcPr>
            <w:tcW w:w="4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3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Комплексные числа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с параметрами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6844876" w:id="14"/>
    <w:p>
      <w:pPr>
        <w:sectPr>
          <w:pgSz w:w="16383" w:h="11906" w:orient="landscape"/>
        </w:sectPr>
      </w:pPr>
    </w:p>
    <w:bookmarkEnd w:id="14"/>
    <w:bookmarkEnd w:id="13"/>
    <w:bookmarkStart w:name="block-26844875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8"/>
        <w:gridCol w:w="3280"/>
        <w:gridCol w:w="1096"/>
        <w:gridCol w:w="2078"/>
        <w:gridCol w:w="2228"/>
        <w:gridCol w:w="1565"/>
        <w:gridCol w:w="2719"/>
      </w:tblGrid>
      <w:tr>
        <w:trPr>
          <w:trHeight w:val="300" w:hRule="atLeast"/>
          <w:trHeight w:val="144" w:hRule="atLeast"/>
        </w:trPr>
        <w:tc>
          <w:tcPr>
            <w:tcW w:w="4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 от одной переменной. Деление многочлена на многочлен с остатком. Теорема Безу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0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"Рациональные уравнения и неравенства. Системы линейных уравнений"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Функция, способы задания функции. Взаимно обратные функции. Композиция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Чётные и нечётные функции. Периодические функции. Промежутки монотонности функции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"Свойства и график корня n-ой степени. Иррациональные уравнения"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функции и их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Точка разрыва. Асимптоты графиков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и вторая производные функции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"Графики тригонометрических функций. Тригонометрические 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"Теория целых чисел"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"Задачи с параметрами"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"Уравнения. Системы уравнений"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6844875" w:id="16"/>
    <w:p>
      <w:pPr>
        <w:sectPr>
          <w:pgSz w:w="16383" w:h="11906" w:orient="landscape"/>
        </w:sectPr>
      </w:pPr>
    </w:p>
    <w:bookmarkEnd w:id="16"/>
    <w:bookmarkEnd w:id="15"/>
    <w:bookmarkStart w:name="block-26844881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6844881" w:id="18"/>
    <w:p>
      <w:pPr>
        <w:sectPr>
          <w:pgSz w:w="11906" w:h="16383" w:orient="portrait"/>
        </w:sectPr>
      </w:pPr>
    </w:p>
    <w:bookmarkEnd w:id="18"/>
    <w:bookmarkEnd w:id="17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